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ACA" w:rsidRDefault="00D6704D" w:rsidP="00CB5ACA">
      <w:pPr>
        <w:spacing w:after="0" w:line="240" w:lineRule="auto"/>
      </w:pPr>
      <w:bookmarkStart w:id="0" w:name="_Toc399333510"/>
      <w:r w:rsidRPr="0024551B">
        <w:rPr>
          <w:b/>
          <w:noProof/>
          <w:color w:val="231F20"/>
          <w:sz w:val="72"/>
          <w:szCs w:val="72"/>
          <w:lang w:eastAsia="en-AU"/>
        </w:rPr>
        <w:drawing>
          <wp:anchor distT="0" distB="0" distL="114300" distR="114300" simplePos="0" relativeHeight="251659264" behindDoc="1" locked="0" layoutInCell="1" allowOverlap="1" wp14:anchorId="69A9926A" wp14:editId="2962CE11">
            <wp:simplePos x="0" y="0"/>
            <wp:positionH relativeFrom="page">
              <wp:posOffset>-29210</wp:posOffset>
            </wp:positionH>
            <wp:positionV relativeFrom="page">
              <wp:posOffset>-45407</wp:posOffset>
            </wp:positionV>
            <wp:extent cx="7577434" cy="10718404"/>
            <wp:effectExtent l="0" t="0" r="5080" b="6985"/>
            <wp:wrapNone/>
            <wp:docPr id="2" name="Picture 2" descr="Version 1.4 Revision Date 7 November 2016" title="Data Exchange System Bulk File Upload Technical Specific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3720 DSS Data Exchange Protocols document_03_Word setup2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77434" cy="10718404"/>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p w:rsidR="00CB5ACA" w:rsidRDefault="001C03A4">
      <w:r>
        <w:rPr>
          <w:rFonts w:ascii="Georgia" w:hAnsi="Georgia"/>
          <w:noProof/>
          <w:color w:val="FFFFFF" w:themeColor="background1"/>
          <w:sz w:val="72"/>
          <w:szCs w:val="72"/>
          <w:lang w:eastAsia="en-AU"/>
        </w:rPr>
        <mc:AlternateContent>
          <mc:Choice Requires="wps">
            <w:drawing>
              <wp:anchor distT="0" distB="0" distL="114300" distR="114300" simplePos="0" relativeHeight="251663360" behindDoc="0" locked="0" layoutInCell="1" allowOverlap="1" wp14:anchorId="1AC47A15" wp14:editId="7E8C2D33">
                <wp:simplePos x="0" y="0"/>
                <wp:positionH relativeFrom="column">
                  <wp:posOffset>-937260</wp:posOffset>
                </wp:positionH>
                <wp:positionV relativeFrom="paragraph">
                  <wp:posOffset>2860988</wp:posOffset>
                </wp:positionV>
                <wp:extent cx="6659880" cy="2128520"/>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6659880" cy="21285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529A" w:rsidRPr="00D1183A" w:rsidRDefault="0067529A" w:rsidP="00D1183A">
                            <w:pPr>
                              <w:spacing w:after="0" w:line="1000" w:lineRule="exact"/>
                              <w:ind w:left="720"/>
                              <w:rPr>
                                <w:rFonts w:ascii="Georgia" w:hAnsi="Georgia"/>
                                <w:color w:val="FFFFFF" w:themeColor="background1"/>
                                <w:sz w:val="88"/>
                                <w:szCs w:val="88"/>
                              </w:rPr>
                            </w:pPr>
                            <w:r w:rsidRPr="00D1183A">
                              <w:rPr>
                                <w:rFonts w:ascii="Georgia" w:hAnsi="Georgia"/>
                                <w:color w:val="FFFFFF" w:themeColor="background1"/>
                                <w:sz w:val="72"/>
                                <w:szCs w:val="72"/>
                              </w:rPr>
                              <w:t>Data Exchange System</w:t>
                            </w:r>
                            <w:r w:rsidRPr="00D1183A">
                              <w:rPr>
                                <w:rFonts w:ascii="Georgia" w:hAnsi="Georgia"/>
                                <w:color w:val="FFFFFF" w:themeColor="background1"/>
                                <w:sz w:val="96"/>
                                <w:szCs w:val="96"/>
                              </w:rPr>
                              <w:br/>
                            </w:r>
                            <w:r w:rsidRPr="00D1183A">
                              <w:rPr>
                                <w:rFonts w:ascii="Georgia" w:hAnsi="Georgia"/>
                                <w:color w:val="FFFFFF" w:themeColor="background1"/>
                                <w:sz w:val="88"/>
                                <w:szCs w:val="88"/>
                              </w:rPr>
                              <w:t xml:space="preserve">Bulk File Upload </w:t>
                            </w:r>
                            <w:r>
                              <w:rPr>
                                <w:rFonts w:ascii="Georgia" w:hAnsi="Georgia"/>
                                <w:color w:val="FFFFFF" w:themeColor="background1"/>
                                <w:sz w:val="88"/>
                                <w:szCs w:val="88"/>
                              </w:rPr>
                              <w:t xml:space="preserve">  </w:t>
                            </w:r>
                            <w:r w:rsidRPr="00D1183A">
                              <w:rPr>
                                <w:rFonts w:ascii="Georgia" w:hAnsi="Georgia"/>
                                <w:color w:val="FFFFFF" w:themeColor="background1"/>
                                <w:sz w:val="88"/>
                                <w:szCs w:val="88"/>
                              </w:rPr>
                              <w:t>Technical Specifications</w:t>
                            </w:r>
                          </w:p>
                          <w:p w:rsidR="0067529A" w:rsidRPr="00D1183A" w:rsidRDefault="0067529A" w:rsidP="00D1183A">
                            <w:pPr>
                              <w:ind w:left="1004"/>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C47A15" id="_x0000_t202" coordsize="21600,21600" o:spt="202" path="m,l,21600r21600,l21600,xe">
                <v:stroke joinstyle="miter"/>
                <v:path gradientshapeok="t" o:connecttype="rect"/>
              </v:shapetype>
              <v:shape id="Text Box 1" o:spid="_x0000_s1026" type="#_x0000_t202" style="position:absolute;margin-left:-73.8pt;margin-top:225.25pt;width:524.4pt;height:167.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" filled="f" stroked="f" strokeweight=".5pt">
                <v:textbox>
                  <w:txbxContent>
                    <w:p w:rsidR="0067529A" w:rsidRPr="00D1183A" w:rsidRDefault="0067529A" w:rsidP="00D1183A">
                      <w:pPr>
                        <w:spacing w:after="0" w:line="1000" w:lineRule="exact"/>
                        <w:ind w:left="720"/>
                        <w:rPr>
                          <w:rFonts w:ascii="Georgia" w:hAnsi="Georgia"/>
                          <w:color w:val="FFFFFF" w:themeColor="background1"/>
                          <w:sz w:val="88"/>
                          <w:szCs w:val="88"/>
                        </w:rPr>
                      </w:pPr>
                      <w:r w:rsidRPr="00D1183A">
                        <w:rPr>
                          <w:rFonts w:ascii="Georgia" w:hAnsi="Georgia"/>
                          <w:color w:val="FFFFFF" w:themeColor="background1"/>
                          <w:sz w:val="72"/>
                          <w:szCs w:val="72"/>
                        </w:rPr>
                        <w:t>Data Exchange System</w:t>
                      </w:r>
                      <w:r w:rsidRPr="00D1183A">
                        <w:rPr>
                          <w:rFonts w:ascii="Georgia" w:hAnsi="Georgia"/>
                          <w:color w:val="FFFFFF" w:themeColor="background1"/>
                          <w:sz w:val="96"/>
                          <w:szCs w:val="96"/>
                        </w:rPr>
                        <w:br/>
                      </w:r>
                      <w:r w:rsidRPr="00D1183A">
                        <w:rPr>
                          <w:rFonts w:ascii="Georgia" w:hAnsi="Georgia"/>
                          <w:color w:val="FFFFFF" w:themeColor="background1"/>
                          <w:sz w:val="88"/>
                          <w:szCs w:val="88"/>
                        </w:rPr>
                        <w:t xml:space="preserve">Bulk File Upload </w:t>
                      </w:r>
                      <w:r>
                        <w:rPr>
                          <w:rFonts w:ascii="Georgia" w:hAnsi="Georgia"/>
                          <w:color w:val="FFFFFF" w:themeColor="background1"/>
                          <w:sz w:val="88"/>
                          <w:szCs w:val="88"/>
                        </w:rPr>
                        <w:t xml:space="preserve">  </w:t>
                      </w:r>
                      <w:r w:rsidRPr="00D1183A">
                        <w:rPr>
                          <w:rFonts w:ascii="Georgia" w:hAnsi="Georgia"/>
                          <w:color w:val="FFFFFF" w:themeColor="background1"/>
                          <w:sz w:val="88"/>
                          <w:szCs w:val="88"/>
                        </w:rPr>
                        <w:t>Technical Specifications</w:t>
                      </w:r>
                    </w:p>
                    <w:p w:rsidR="0067529A" w:rsidRPr="00D1183A" w:rsidRDefault="0067529A" w:rsidP="00D1183A">
                      <w:pPr>
                        <w:ind w:left="1004"/>
                      </w:pPr>
                    </w:p>
                  </w:txbxContent>
                </v:textbox>
              </v:shape>
            </w:pict>
          </mc:Fallback>
        </mc:AlternateContent>
      </w:r>
      <w:r>
        <w:rPr>
          <w:rFonts w:ascii="Georgia" w:hAnsi="Georgia"/>
          <w:noProof/>
          <w:color w:val="FFFFFF" w:themeColor="background1"/>
          <w:sz w:val="72"/>
          <w:szCs w:val="72"/>
          <w:lang w:eastAsia="en-AU"/>
        </w:rPr>
        <mc:AlternateContent>
          <mc:Choice Requires="wps">
            <w:drawing>
              <wp:anchor distT="0" distB="0" distL="114300" distR="114300" simplePos="0" relativeHeight="251664384" behindDoc="0" locked="0" layoutInCell="1" allowOverlap="1" wp14:anchorId="59C20460" wp14:editId="032EB344">
                <wp:simplePos x="0" y="0"/>
                <wp:positionH relativeFrom="column">
                  <wp:posOffset>-941070</wp:posOffset>
                </wp:positionH>
                <wp:positionV relativeFrom="paragraph">
                  <wp:posOffset>5226050</wp:posOffset>
                </wp:positionV>
                <wp:extent cx="3848100" cy="668655"/>
                <wp:effectExtent l="0" t="0" r="0" b="0"/>
                <wp:wrapNone/>
                <wp:docPr id="3" name="Text Box 3"/>
                <wp:cNvGraphicFramePr/>
                <a:graphic xmlns:a="http://schemas.openxmlformats.org/drawingml/2006/main">
                  <a:graphicData uri="http://schemas.microsoft.com/office/word/2010/wordprocessingShape">
                    <wps:wsp>
                      <wps:cNvSpPr txBox="1"/>
                      <wps:spPr>
                        <a:xfrm>
                          <a:off x="0" y="0"/>
                          <a:ext cx="3848100" cy="6686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7529A" w:rsidRPr="00921643" w:rsidRDefault="0067529A" w:rsidP="00D1183A">
                            <w:pPr>
                              <w:spacing w:beforeLines="38" w:before="91" w:after="0" w:line="240" w:lineRule="auto"/>
                              <w:ind w:left="720" w:right="1099"/>
                              <w:rPr>
                                <w:rFonts w:cs="Arial"/>
                                <w:color w:val="FFFFFF" w:themeColor="background1"/>
                                <w:sz w:val="24"/>
                                <w:szCs w:val="24"/>
                              </w:rPr>
                            </w:pPr>
                            <w:r w:rsidRPr="00921643">
                              <w:rPr>
                                <w:rFonts w:cs="Arial"/>
                                <w:color w:val="FFFFFF" w:themeColor="background1"/>
                                <w:sz w:val="24"/>
                                <w:szCs w:val="24"/>
                              </w:rPr>
                              <w:t>Version Number: 1.</w:t>
                            </w:r>
                            <w:r w:rsidR="00627B6F">
                              <w:rPr>
                                <w:rFonts w:cs="Arial"/>
                                <w:color w:val="FFFFFF" w:themeColor="background1"/>
                                <w:sz w:val="24"/>
                                <w:szCs w:val="24"/>
                              </w:rPr>
                              <w:t>9</w:t>
                            </w:r>
                            <w:r w:rsidRPr="00921643">
                              <w:rPr>
                                <w:rFonts w:cs="Arial"/>
                                <w:color w:val="FFFFFF" w:themeColor="background1"/>
                                <w:sz w:val="24"/>
                                <w:szCs w:val="24"/>
                              </w:rPr>
                              <w:t xml:space="preserve"> </w:t>
                            </w:r>
                          </w:p>
                          <w:p w:rsidR="0067529A" w:rsidRPr="00921643" w:rsidRDefault="0067529A" w:rsidP="00D1183A">
                            <w:pPr>
                              <w:spacing w:beforeLines="38" w:before="91" w:after="0" w:line="240" w:lineRule="auto"/>
                              <w:ind w:left="720" w:right="1099"/>
                              <w:rPr>
                                <w:rFonts w:cs="Arial"/>
                                <w:color w:val="FFFFFF" w:themeColor="background1"/>
                                <w:sz w:val="24"/>
                                <w:szCs w:val="24"/>
                              </w:rPr>
                            </w:pPr>
                            <w:r w:rsidRPr="00921643">
                              <w:rPr>
                                <w:rFonts w:cs="Arial"/>
                                <w:color w:val="FFFFFF" w:themeColor="background1"/>
                                <w:sz w:val="24"/>
                                <w:szCs w:val="24"/>
                              </w:rPr>
                              <w:t xml:space="preserve">Revision Date: </w:t>
                            </w:r>
                            <w:r w:rsidR="00627B6F">
                              <w:rPr>
                                <w:rFonts w:cs="Arial"/>
                                <w:color w:val="FFFFFF" w:themeColor="background1"/>
                                <w:sz w:val="24"/>
                                <w:szCs w:val="24"/>
                              </w:rPr>
                              <w:t>1 September</w:t>
                            </w:r>
                            <w:r>
                              <w:rPr>
                                <w:rFonts w:cs="Arial"/>
                                <w:color w:val="FFFFFF" w:themeColor="background1"/>
                                <w:sz w:val="24"/>
                                <w:szCs w:val="24"/>
                              </w:rPr>
                              <w:t xml:space="preserve"> 2019</w:t>
                            </w:r>
                          </w:p>
                          <w:p w:rsidR="0067529A" w:rsidRPr="00D1183A" w:rsidRDefault="0067529A" w:rsidP="00D1183A">
                            <w:pPr>
                              <w:ind w:left="2008"/>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C20460" id="_x0000_t202" coordsize="21600,21600" o:spt="202" path="m,l,21600r21600,l21600,xe">
                <v:stroke joinstyle="miter"/>
                <v:path gradientshapeok="t" o:connecttype="rect"/>
              </v:shapetype>
              <v:shape id="Text Box 3" o:spid="_x0000_s1027" type="#_x0000_t202" style="position:absolute;margin-left:-74.1pt;margin-top:411.5pt;width:303pt;height:52.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" filled="f" stroked="f" strokeweight=".5pt">
                <v:textbox>
                  <w:txbxContent>
                    <w:p w:rsidR="0067529A" w:rsidRPr="00921643" w:rsidRDefault="0067529A" w:rsidP="00D1183A">
                      <w:pPr>
                        <w:spacing w:beforeLines="38" w:before="91" w:after="0" w:line="240" w:lineRule="auto"/>
                        <w:ind w:left="720" w:right="1099"/>
                        <w:rPr>
                          <w:rFonts w:cs="Arial"/>
                          <w:color w:val="FFFFFF" w:themeColor="background1"/>
                          <w:sz w:val="24"/>
                          <w:szCs w:val="24"/>
                        </w:rPr>
                      </w:pPr>
                      <w:r w:rsidRPr="00921643">
                        <w:rPr>
                          <w:rFonts w:cs="Arial"/>
                          <w:color w:val="FFFFFF" w:themeColor="background1"/>
                          <w:sz w:val="24"/>
                          <w:szCs w:val="24"/>
                        </w:rPr>
                        <w:t>Version Number: 1.</w:t>
                      </w:r>
                      <w:r w:rsidR="00627B6F">
                        <w:rPr>
                          <w:rFonts w:cs="Arial"/>
                          <w:color w:val="FFFFFF" w:themeColor="background1"/>
                          <w:sz w:val="24"/>
                          <w:szCs w:val="24"/>
                        </w:rPr>
                        <w:t>9</w:t>
                      </w:r>
                      <w:r w:rsidRPr="00921643">
                        <w:rPr>
                          <w:rFonts w:cs="Arial"/>
                          <w:color w:val="FFFFFF" w:themeColor="background1"/>
                          <w:sz w:val="24"/>
                          <w:szCs w:val="24"/>
                        </w:rPr>
                        <w:t xml:space="preserve"> </w:t>
                      </w:r>
                    </w:p>
                    <w:p w:rsidR="0067529A" w:rsidRPr="00921643" w:rsidRDefault="0067529A" w:rsidP="00D1183A">
                      <w:pPr>
                        <w:spacing w:beforeLines="38" w:before="91" w:after="0" w:line="240" w:lineRule="auto"/>
                        <w:ind w:left="720" w:right="1099"/>
                        <w:rPr>
                          <w:rFonts w:cs="Arial"/>
                          <w:color w:val="FFFFFF" w:themeColor="background1"/>
                          <w:sz w:val="24"/>
                          <w:szCs w:val="24"/>
                        </w:rPr>
                      </w:pPr>
                      <w:r w:rsidRPr="00921643">
                        <w:rPr>
                          <w:rFonts w:cs="Arial"/>
                          <w:color w:val="FFFFFF" w:themeColor="background1"/>
                          <w:sz w:val="24"/>
                          <w:szCs w:val="24"/>
                        </w:rPr>
                        <w:t xml:space="preserve">Revision Date: </w:t>
                      </w:r>
                      <w:r w:rsidR="00627B6F">
                        <w:rPr>
                          <w:rFonts w:cs="Arial"/>
                          <w:color w:val="FFFFFF" w:themeColor="background1"/>
                          <w:sz w:val="24"/>
                          <w:szCs w:val="24"/>
                        </w:rPr>
                        <w:t>1 September</w:t>
                      </w:r>
                      <w:r>
                        <w:rPr>
                          <w:rFonts w:cs="Arial"/>
                          <w:color w:val="FFFFFF" w:themeColor="background1"/>
                          <w:sz w:val="24"/>
                          <w:szCs w:val="24"/>
                        </w:rPr>
                        <w:t xml:space="preserve"> 2019</w:t>
                      </w:r>
                    </w:p>
                    <w:p w:rsidR="0067529A" w:rsidRPr="00D1183A" w:rsidRDefault="0067529A" w:rsidP="00D1183A">
                      <w:pPr>
                        <w:ind w:left="2008"/>
                      </w:pPr>
                    </w:p>
                  </w:txbxContent>
                </v:textbox>
              </v:shape>
            </w:pict>
          </mc:Fallback>
        </mc:AlternateContent>
      </w:r>
      <w:r w:rsidR="00CB5ACA">
        <w:br w:type="page"/>
      </w:r>
    </w:p>
    <w:p w:rsidR="00C6127B" w:rsidRPr="00CB5ACA" w:rsidRDefault="00C6127B" w:rsidP="00CB5ACA">
      <w:pPr>
        <w:spacing w:after="0" w:line="240" w:lineRule="auto"/>
        <w:rPr>
          <w:b/>
          <w:sz w:val="36"/>
        </w:rPr>
      </w:pPr>
      <w:r w:rsidRPr="00CB5ACA">
        <w:rPr>
          <w:b/>
          <w:sz w:val="36"/>
        </w:rPr>
        <w:lastRenderedPageBreak/>
        <w:t>Document Change History</w:t>
      </w:r>
      <w:bookmarkEnd w:id="0"/>
    </w:p>
    <w:tbl>
      <w:tblPr>
        <w:tblStyle w:val="TableGrid"/>
        <w:tblW w:w="0" w:type="auto"/>
        <w:tblLook w:val="01E0" w:firstRow="1" w:lastRow="1" w:firstColumn="1" w:lastColumn="1" w:noHBand="0" w:noVBand="0"/>
        <w:tblCaption w:val="Document Change History"/>
        <w:tblDescription w:val="This table lists the version history details for this document."/>
      </w:tblPr>
      <w:tblGrid>
        <w:gridCol w:w="1200"/>
        <w:gridCol w:w="1615"/>
        <w:gridCol w:w="6201"/>
      </w:tblGrid>
      <w:tr w:rsidR="00C6127B" w:rsidTr="00B04E82">
        <w:trPr>
          <w:tblHeader/>
        </w:trPr>
        <w:tc>
          <w:tcPr>
            <w:tcW w:w="1211" w:type="dxa"/>
            <w:shd w:val="clear" w:color="auto" w:fill="D9D9D9" w:themeFill="background1" w:themeFillShade="D9"/>
          </w:tcPr>
          <w:p w:rsidR="00C6127B" w:rsidRPr="00B8114A" w:rsidRDefault="00C6127B" w:rsidP="006D14AB">
            <w:pPr>
              <w:keepNext/>
              <w:spacing w:after="60"/>
              <w:rPr>
                <w:b/>
              </w:rPr>
            </w:pPr>
            <w:r w:rsidRPr="00B8114A">
              <w:rPr>
                <w:b/>
              </w:rPr>
              <w:t>Version</w:t>
            </w:r>
          </w:p>
        </w:tc>
        <w:tc>
          <w:tcPr>
            <w:tcW w:w="1641" w:type="dxa"/>
            <w:shd w:val="clear" w:color="auto" w:fill="D9D9D9" w:themeFill="background1" w:themeFillShade="D9"/>
          </w:tcPr>
          <w:p w:rsidR="00C6127B" w:rsidRPr="00B8114A" w:rsidRDefault="00C6127B" w:rsidP="006D14AB">
            <w:pPr>
              <w:keepNext/>
              <w:spacing w:after="60"/>
              <w:rPr>
                <w:b/>
              </w:rPr>
            </w:pPr>
            <w:r w:rsidRPr="00B8114A">
              <w:rPr>
                <w:b/>
              </w:rPr>
              <w:t>Date</w:t>
            </w:r>
          </w:p>
        </w:tc>
        <w:tc>
          <w:tcPr>
            <w:tcW w:w="6390" w:type="dxa"/>
            <w:shd w:val="clear" w:color="auto" w:fill="D9D9D9" w:themeFill="background1" w:themeFillShade="D9"/>
          </w:tcPr>
          <w:p w:rsidR="00C6127B" w:rsidRPr="00B8114A" w:rsidRDefault="00C6127B" w:rsidP="006D14AB">
            <w:pPr>
              <w:keepNext/>
              <w:spacing w:after="60"/>
              <w:rPr>
                <w:b/>
              </w:rPr>
            </w:pPr>
            <w:r w:rsidRPr="00B8114A">
              <w:rPr>
                <w:b/>
              </w:rPr>
              <w:t>Change</w:t>
            </w:r>
          </w:p>
        </w:tc>
      </w:tr>
      <w:tr w:rsidR="00C6127B" w:rsidTr="00B04E82">
        <w:tc>
          <w:tcPr>
            <w:tcW w:w="1211" w:type="dxa"/>
          </w:tcPr>
          <w:p w:rsidR="00C6127B" w:rsidRPr="00B8114A" w:rsidRDefault="00C6127B" w:rsidP="006D14AB">
            <w:pPr>
              <w:spacing w:after="60"/>
              <w:rPr>
                <w:sz w:val="20"/>
                <w:szCs w:val="20"/>
              </w:rPr>
            </w:pPr>
            <w:r w:rsidRPr="00B8114A">
              <w:rPr>
                <w:sz w:val="20"/>
                <w:szCs w:val="20"/>
              </w:rPr>
              <w:t>1.0</w:t>
            </w:r>
          </w:p>
        </w:tc>
        <w:tc>
          <w:tcPr>
            <w:tcW w:w="1641" w:type="dxa"/>
          </w:tcPr>
          <w:p w:rsidR="00C6127B" w:rsidRPr="00B8114A" w:rsidRDefault="00FD0CD1" w:rsidP="00FD0CD1">
            <w:pPr>
              <w:spacing w:after="60"/>
              <w:rPr>
                <w:sz w:val="20"/>
                <w:szCs w:val="20"/>
              </w:rPr>
            </w:pPr>
            <w:r>
              <w:rPr>
                <w:sz w:val="20"/>
                <w:szCs w:val="20"/>
              </w:rPr>
              <w:t>14</w:t>
            </w:r>
            <w:r w:rsidR="00BA36D4">
              <w:rPr>
                <w:sz w:val="20"/>
                <w:szCs w:val="20"/>
              </w:rPr>
              <w:t xml:space="preserve"> </w:t>
            </w:r>
            <w:r>
              <w:rPr>
                <w:sz w:val="20"/>
                <w:szCs w:val="20"/>
              </w:rPr>
              <w:t>October</w:t>
            </w:r>
            <w:r w:rsidR="00BA36D4">
              <w:rPr>
                <w:sz w:val="20"/>
                <w:szCs w:val="20"/>
              </w:rPr>
              <w:t xml:space="preserve"> 2014 </w:t>
            </w:r>
          </w:p>
        </w:tc>
        <w:tc>
          <w:tcPr>
            <w:tcW w:w="6390" w:type="dxa"/>
          </w:tcPr>
          <w:p w:rsidR="00C6127B" w:rsidRPr="00B8114A" w:rsidRDefault="00C6127B" w:rsidP="00BA36D4">
            <w:pPr>
              <w:spacing w:after="60"/>
              <w:rPr>
                <w:sz w:val="20"/>
                <w:szCs w:val="20"/>
              </w:rPr>
            </w:pPr>
            <w:r w:rsidRPr="00B8114A">
              <w:rPr>
                <w:sz w:val="20"/>
                <w:szCs w:val="20"/>
              </w:rPr>
              <w:t>Initial document release.</w:t>
            </w:r>
            <w:r>
              <w:rPr>
                <w:sz w:val="20"/>
                <w:szCs w:val="20"/>
              </w:rPr>
              <w:t xml:space="preserve"> </w:t>
            </w:r>
            <w:r w:rsidR="006464ED">
              <w:rPr>
                <w:sz w:val="20"/>
                <w:szCs w:val="20"/>
              </w:rPr>
              <w:t>First Document reference 32,089,311</w:t>
            </w:r>
          </w:p>
        </w:tc>
      </w:tr>
      <w:tr w:rsidR="00D03BB5" w:rsidTr="00E36158">
        <w:tc>
          <w:tcPr>
            <w:tcW w:w="1211" w:type="dxa"/>
          </w:tcPr>
          <w:p w:rsidR="00D03BB5" w:rsidRPr="00B8114A" w:rsidRDefault="00D03BB5" w:rsidP="00E36158">
            <w:pPr>
              <w:spacing w:after="60"/>
              <w:rPr>
                <w:sz w:val="20"/>
                <w:szCs w:val="20"/>
              </w:rPr>
            </w:pPr>
            <w:r>
              <w:rPr>
                <w:sz w:val="20"/>
                <w:szCs w:val="20"/>
              </w:rPr>
              <w:t>1.1</w:t>
            </w:r>
          </w:p>
        </w:tc>
        <w:tc>
          <w:tcPr>
            <w:tcW w:w="1641" w:type="dxa"/>
          </w:tcPr>
          <w:p w:rsidR="00D03BB5" w:rsidRDefault="00D03BB5" w:rsidP="00E36158">
            <w:pPr>
              <w:spacing w:after="60"/>
              <w:rPr>
                <w:sz w:val="20"/>
                <w:szCs w:val="20"/>
              </w:rPr>
            </w:pPr>
            <w:r>
              <w:rPr>
                <w:sz w:val="20"/>
                <w:szCs w:val="20"/>
              </w:rPr>
              <w:t>28 November 2014</w:t>
            </w:r>
          </w:p>
        </w:tc>
        <w:tc>
          <w:tcPr>
            <w:tcW w:w="6390" w:type="dxa"/>
          </w:tcPr>
          <w:p w:rsidR="00D03BB5" w:rsidRPr="00B8114A" w:rsidRDefault="00D03BB5" w:rsidP="00E36158">
            <w:pPr>
              <w:spacing w:after="60"/>
              <w:rPr>
                <w:sz w:val="20"/>
                <w:szCs w:val="20"/>
              </w:rPr>
            </w:pPr>
            <w:r>
              <w:rPr>
                <w:sz w:val="20"/>
                <w:szCs w:val="20"/>
              </w:rPr>
              <w:t xml:space="preserve">Remove CRN and </w:t>
            </w:r>
            <w:r w:rsidRPr="00395E11">
              <w:rPr>
                <w:sz w:val="20"/>
                <w:szCs w:val="20"/>
              </w:rPr>
              <w:t xml:space="preserve">ConsentGivenToDepartment </w:t>
            </w:r>
            <w:r>
              <w:rPr>
                <w:sz w:val="20"/>
                <w:szCs w:val="20"/>
              </w:rPr>
              <w:t>as an element of Client as they are no longer required.</w:t>
            </w:r>
          </w:p>
        </w:tc>
      </w:tr>
      <w:tr w:rsidR="00395E11" w:rsidTr="00B04E82">
        <w:tc>
          <w:tcPr>
            <w:tcW w:w="1211" w:type="dxa"/>
          </w:tcPr>
          <w:p w:rsidR="00395E11" w:rsidRPr="00B8114A" w:rsidRDefault="00D03BB5" w:rsidP="006D14AB">
            <w:pPr>
              <w:spacing w:after="60"/>
              <w:rPr>
                <w:sz w:val="20"/>
                <w:szCs w:val="20"/>
              </w:rPr>
            </w:pPr>
            <w:r>
              <w:rPr>
                <w:sz w:val="20"/>
                <w:szCs w:val="20"/>
              </w:rPr>
              <w:t>1.2</w:t>
            </w:r>
          </w:p>
        </w:tc>
        <w:tc>
          <w:tcPr>
            <w:tcW w:w="1641" w:type="dxa"/>
          </w:tcPr>
          <w:p w:rsidR="00395E11" w:rsidRDefault="00D03BB5" w:rsidP="00D03BB5">
            <w:pPr>
              <w:spacing w:after="60"/>
              <w:rPr>
                <w:sz w:val="20"/>
                <w:szCs w:val="20"/>
              </w:rPr>
            </w:pPr>
            <w:r>
              <w:rPr>
                <w:sz w:val="20"/>
                <w:szCs w:val="20"/>
              </w:rPr>
              <w:t>21 July</w:t>
            </w:r>
            <w:r w:rsidR="00395E11">
              <w:rPr>
                <w:sz w:val="20"/>
                <w:szCs w:val="20"/>
              </w:rPr>
              <w:t xml:space="preserve"> 201</w:t>
            </w:r>
            <w:r>
              <w:rPr>
                <w:sz w:val="20"/>
                <w:szCs w:val="20"/>
              </w:rPr>
              <w:t>5</w:t>
            </w:r>
          </w:p>
        </w:tc>
        <w:tc>
          <w:tcPr>
            <w:tcW w:w="6390" w:type="dxa"/>
          </w:tcPr>
          <w:p w:rsidR="00395E11" w:rsidRPr="00B8114A" w:rsidRDefault="00D03BB5" w:rsidP="00395E11">
            <w:pPr>
              <w:spacing w:after="60"/>
              <w:rPr>
                <w:sz w:val="20"/>
                <w:szCs w:val="20"/>
              </w:rPr>
            </w:pPr>
            <w:r w:rsidRPr="00D03BB5">
              <w:rPr>
                <w:sz w:val="20"/>
                <w:szCs w:val="20"/>
              </w:rPr>
              <w:t>Additions for “</w:t>
            </w:r>
            <w:r w:rsidR="00F418F4">
              <w:rPr>
                <w:sz w:val="20"/>
                <w:szCs w:val="20"/>
              </w:rPr>
              <w:t xml:space="preserve">CHSP </w:t>
            </w:r>
            <w:r w:rsidR="002968B8">
              <w:rPr>
                <w:sz w:val="20"/>
                <w:szCs w:val="20"/>
              </w:rPr>
              <w:t>program</w:t>
            </w:r>
            <w:r w:rsidRPr="00D03BB5">
              <w:rPr>
                <w:sz w:val="20"/>
                <w:szCs w:val="20"/>
              </w:rPr>
              <w:t xml:space="preserve"> specific” changes for Client, Case &amp; Session.</w:t>
            </w:r>
          </w:p>
        </w:tc>
      </w:tr>
      <w:tr w:rsidR="008527FB" w:rsidTr="00B04E82">
        <w:tc>
          <w:tcPr>
            <w:tcW w:w="1211" w:type="dxa"/>
          </w:tcPr>
          <w:p w:rsidR="008527FB" w:rsidRDefault="008527FB" w:rsidP="006D14AB">
            <w:pPr>
              <w:spacing w:after="60"/>
              <w:rPr>
                <w:sz w:val="20"/>
                <w:szCs w:val="20"/>
              </w:rPr>
            </w:pPr>
            <w:r>
              <w:rPr>
                <w:sz w:val="20"/>
                <w:szCs w:val="20"/>
              </w:rPr>
              <w:t>1.3</w:t>
            </w:r>
          </w:p>
        </w:tc>
        <w:tc>
          <w:tcPr>
            <w:tcW w:w="1641" w:type="dxa"/>
          </w:tcPr>
          <w:p w:rsidR="008527FB" w:rsidRDefault="008527FB" w:rsidP="00E666B5">
            <w:pPr>
              <w:spacing w:after="60"/>
              <w:rPr>
                <w:sz w:val="20"/>
                <w:szCs w:val="20"/>
              </w:rPr>
            </w:pPr>
            <w:r>
              <w:rPr>
                <w:sz w:val="20"/>
                <w:szCs w:val="20"/>
              </w:rPr>
              <w:t xml:space="preserve">15 </w:t>
            </w:r>
            <w:r w:rsidR="00E666B5">
              <w:rPr>
                <w:sz w:val="20"/>
                <w:szCs w:val="20"/>
              </w:rPr>
              <w:t>Octo</w:t>
            </w:r>
            <w:r>
              <w:rPr>
                <w:sz w:val="20"/>
                <w:szCs w:val="20"/>
              </w:rPr>
              <w:t>ber 2015</w:t>
            </w:r>
          </w:p>
        </w:tc>
        <w:tc>
          <w:tcPr>
            <w:tcW w:w="6390" w:type="dxa"/>
          </w:tcPr>
          <w:p w:rsidR="00E666B5" w:rsidRPr="00312B11" w:rsidRDefault="00E666B5" w:rsidP="00E666B5">
            <w:pPr>
              <w:spacing w:after="60"/>
              <w:rPr>
                <w:sz w:val="20"/>
                <w:szCs w:val="20"/>
              </w:rPr>
            </w:pPr>
            <w:r w:rsidRPr="00312B11">
              <w:rPr>
                <w:sz w:val="20"/>
                <w:szCs w:val="20"/>
              </w:rPr>
              <w:t>Additions of new</w:t>
            </w:r>
            <w:r>
              <w:rPr>
                <w:sz w:val="20"/>
                <w:szCs w:val="20"/>
              </w:rPr>
              <w:t xml:space="preserve"> capability to manage organisation</w:t>
            </w:r>
            <w:r w:rsidRPr="00312B11">
              <w:rPr>
                <w:sz w:val="20"/>
                <w:szCs w:val="20"/>
              </w:rPr>
              <w:t xml:space="preserve"> Outlet </w:t>
            </w:r>
            <w:r>
              <w:rPr>
                <w:sz w:val="20"/>
                <w:szCs w:val="20"/>
              </w:rPr>
              <w:t xml:space="preserve">with following new </w:t>
            </w:r>
            <w:r w:rsidRPr="00312B11">
              <w:rPr>
                <w:sz w:val="20"/>
                <w:szCs w:val="20"/>
              </w:rPr>
              <w:t>methods</w:t>
            </w:r>
          </w:p>
          <w:p w:rsidR="00E666B5" w:rsidRPr="00312B11" w:rsidRDefault="00E666B5" w:rsidP="00E666B5">
            <w:pPr>
              <w:pStyle w:val="ListParagraph"/>
              <w:numPr>
                <w:ilvl w:val="0"/>
                <w:numId w:val="30"/>
              </w:numPr>
              <w:spacing w:after="60"/>
              <w:rPr>
                <w:sz w:val="20"/>
                <w:szCs w:val="20"/>
              </w:rPr>
            </w:pPr>
            <w:r w:rsidRPr="00312B11">
              <w:rPr>
                <w:sz w:val="20"/>
                <w:szCs w:val="20"/>
              </w:rPr>
              <w:t>GetOrganisationActivities</w:t>
            </w:r>
          </w:p>
          <w:p w:rsidR="00E666B5" w:rsidRPr="00312B11" w:rsidRDefault="00E666B5" w:rsidP="00E666B5">
            <w:pPr>
              <w:pStyle w:val="ListParagraph"/>
              <w:numPr>
                <w:ilvl w:val="0"/>
                <w:numId w:val="30"/>
              </w:numPr>
              <w:spacing w:after="60"/>
              <w:rPr>
                <w:sz w:val="20"/>
                <w:szCs w:val="20"/>
              </w:rPr>
            </w:pPr>
            <w:r w:rsidRPr="00312B11">
              <w:rPr>
                <w:sz w:val="20"/>
                <w:szCs w:val="20"/>
              </w:rPr>
              <w:t>AddOutlet</w:t>
            </w:r>
          </w:p>
          <w:p w:rsidR="00E666B5" w:rsidRPr="00312B11" w:rsidRDefault="00E666B5" w:rsidP="00E666B5">
            <w:pPr>
              <w:pStyle w:val="ListParagraph"/>
              <w:numPr>
                <w:ilvl w:val="0"/>
                <w:numId w:val="30"/>
              </w:numPr>
              <w:spacing w:after="60"/>
              <w:rPr>
                <w:sz w:val="20"/>
                <w:szCs w:val="20"/>
              </w:rPr>
            </w:pPr>
            <w:r w:rsidRPr="00312B11">
              <w:rPr>
                <w:sz w:val="20"/>
                <w:szCs w:val="20"/>
              </w:rPr>
              <w:t>UpdateOutlet</w:t>
            </w:r>
          </w:p>
          <w:p w:rsidR="00E666B5" w:rsidRPr="00312B11" w:rsidRDefault="00E666B5" w:rsidP="00E666B5">
            <w:pPr>
              <w:pStyle w:val="ListParagraph"/>
              <w:numPr>
                <w:ilvl w:val="0"/>
                <w:numId w:val="30"/>
              </w:numPr>
              <w:spacing w:after="60"/>
              <w:rPr>
                <w:sz w:val="20"/>
                <w:szCs w:val="20"/>
              </w:rPr>
            </w:pPr>
            <w:r w:rsidRPr="00312B11">
              <w:rPr>
                <w:sz w:val="20"/>
                <w:szCs w:val="20"/>
              </w:rPr>
              <w:t>DeleteOutlet</w:t>
            </w:r>
          </w:p>
          <w:p w:rsidR="008527FB" w:rsidRPr="00D03BB5" w:rsidRDefault="00E666B5" w:rsidP="00E666B5">
            <w:pPr>
              <w:spacing w:after="60"/>
              <w:rPr>
                <w:sz w:val="20"/>
                <w:szCs w:val="20"/>
              </w:rPr>
            </w:pPr>
            <w:r>
              <w:rPr>
                <w:sz w:val="20"/>
                <w:szCs w:val="20"/>
              </w:rPr>
              <w:t>Expected production release date is 12</w:t>
            </w:r>
            <w:r w:rsidRPr="00312B11">
              <w:rPr>
                <w:sz w:val="20"/>
                <w:szCs w:val="20"/>
                <w:vertAlign w:val="superscript"/>
              </w:rPr>
              <w:t>th</w:t>
            </w:r>
            <w:r>
              <w:rPr>
                <w:sz w:val="20"/>
                <w:szCs w:val="20"/>
              </w:rPr>
              <w:t xml:space="preserve"> Dec 2015</w:t>
            </w:r>
          </w:p>
        </w:tc>
      </w:tr>
      <w:tr w:rsidR="005B5E0F" w:rsidTr="00B04E82">
        <w:tc>
          <w:tcPr>
            <w:tcW w:w="1211" w:type="dxa"/>
          </w:tcPr>
          <w:p w:rsidR="005B5E0F" w:rsidRDefault="005B5E0F" w:rsidP="006D14AB">
            <w:pPr>
              <w:spacing w:after="60"/>
              <w:rPr>
                <w:sz w:val="20"/>
                <w:szCs w:val="20"/>
              </w:rPr>
            </w:pPr>
            <w:r>
              <w:rPr>
                <w:sz w:val="20"/>
                <w:szCs w:val="20"/>
              </w:rPr>
              <w:t>1.4</w:t>
            </w:r>
          </w:p>
        </w:tc>
        <w:tc>
          <w:tcPr>
            <w:tcW w:w="1641" w:type="dxa"/>
          </w:tcPr>
          <w:p w:rsidR="005B5E0F" w:rsidRDefault="005B5E0F" w:rsidP="00E666B5">
            <w:pPr>
              <w:spacing w:after="60"/>
              <w:rPr>
                <w:sz w:val="20"/>
                <w:szCs w:val="20"/>
              </w:rPr>
            </w:pPr>
            <w:r>
              <w:rPr>
                <w:sz w:val="20"/>
                <w:szCs w:val="20"/>
              </w:rPr>
              <w:t>7 November 2016</w:t>
            </w:r>
          </w:p>
        </w:tc>
        <w:tc>
          <w:tcPr>
            <w:tcW w:w="6390" w:type="dxa"/>
          </w:tcPr>
          <w:p w:rsidR="005B5E0F" w:rsidRPr="00312B11" w:rsidRDefault="00835237" w:rsidP="00E666B5">
            <w:pPr>
              <w:spacing w:after="60"/>
              <w:rPr>
                <w:sz w:val="20"/>
                <w:szCs w:val="20"/>
              </w:rPr>
            </w:pPr>
            <w:r>
              <w:rPr>
                <w:sz w:val="20"/>
                <w:szCs w:val="20"/>
              </w:rPr>
              <w:t>Change</w:t>
            </w:r>
            <w:r w:rsidR="00EC0819">
              <w:rPr>
                <w:sz w:val="20"/>
                <w:szCs w:val="20"/>
              </w:rPr>
              <w:t>s</w:t>
            </w:r>
            <w:r>
              <w:rPr>
                <w:sz w:val="20"/>
                <w:szCs w:val="20"/>
              </w:rPr>
              <w:t xml:space="preserve"> to ‘Activity </w:t>
            </w:r>
            <w:r w:rsidR="00A21290">
              <w:rPr>
                <w:sz w:val="20"/>
                <w:szCs w:val="20"/>
              </w:rPr>
              <w:t>Specific Requirements’</w:t>
            </w:r>
          </w:p>
        </w:tc>
      </w:tr>
      <w:tr w:rsidR="009A7987" w:rsidTr="00B04E82">
        <w:tc>
          <w:tcPr>
            <w:tcW w:w="1211" w:type="dxa"/>
          </w:tcPr>
          <w:p w:rsidR="009A7987" w:rsidRDefault="009A7987" w:rsidP="006D14AB">
            <w:pPr>
              <w:spacing w:after="60"/>
              <w:rPr>
                <w:sz w:val="20"/>
                <w:szCs w:val="20"/>
              </w:rPr>
            </w:pPr>
            <w:r>
              <w:rPr>
                <w:sz w:val="20"/>
                <w:szCs w:val="20"/>
              </w:rPr>
              <w:t>1.5</w:t>
            </w:r>
          </w:p>
        </w:tc>
        <w:tc>
          <w:tcPr>
            <w:tcW w:w="1641" w:type="dxa"/>
          </w:tcPr>
          <w:p w:rsidR="009A7987" w:rsidRDefault="009A7987" w:rsidP="00E666B5">
            <w:pPr>
              <w:spacing w:after="60"/>
              <w:rPr>
                <w:sz w:val="20"/>
                <w:szCs w:val="20"/>
              </w:rPr>
            </w:pPr>
            <w:r>
              <w:rPr>
                <w:sz w:val="20"/>
                <w:szCs w:val="20"/>
              </w:rPr>
              <w:t>25 July 2017</w:t>
            </w:r>
          </w:p>
        </w:tc>
        <w:tc>
          <w:tcPr>
            <w:tcW w:w="6390" w:type="dxa"/>
          </w:tcPr>
          <w:p w:rsidR="00E959AF" w:rsidRDefault="009A7987" w:rsidP="00D12CC4">
            <w:pPr>
              <w:rPr>
                <w:sz w:val="20"/>
                <w:szCs w:val="20"/>
              </w:rPr>
            </w:pPr>
            <w:r>
              <w:rPr>
                <w:sz w:val="20"/>
                <w:szCs w:val="20"/>
              </w:rPr>
              <w:t>Changes to ‘Activity Specific Requirements’</w:t>
            </w:r>
            <w:r w:rsidR="00D12CC4">
              <w:rPr>
                <w:sz w:val="20"/>
                <w:szCs w:val="20"/>
              </w:rPr>
              <w:t xml:space="preserve">. </w:t>
            </w:r>
          </w:p>
          <w:p w:rsidR="009A7987" w:rsidRDefault="008F2887" w:rsidP="00D12CC4">
            <w:pPr>
              <w:rPr>
                <w:sz w:val="20"/>
                <w:szCs w:val="20"/>
              </w:rPr>
            </w:pPr>
            <w:r>
              <w:rPr>
                <w:sz w:val="20"/>
                <w:szCs w:val="20"/>
              </w:rPr>
              <w:t>Adding Topic</w:t>
            </w:r>
            <w:r w:rsidR="009A7987">
              <w:rPr>
                <w:sz w:val="20"/>
                <w:szCs w:val="20"/>
              </w:rPr>
              <w:t xml:space="preserve"> for Session</w:t>
            </w:r>
            <w:r w:rsidR="00D12CC4">
              <w:rPr>
                <w:sz w:val="20"/>
                <w:szCs w:val="20"/>
              </w:rPr>
              <w:t>.</w:t>
            </w:r>
          </w:p>
          <w:p w:rsidR="00D12CC4" w:rsidRDefault="00D12CC4" w:rsidP="00D12CC4">
            <w:pPr>
              <w:rPr>
                <w:sz w:val="20"/>
                <w:szCs w:val="20"/>
              </w:rPr>
            </w:pPr>
            <w:r>
              <w:rPr>
                <w:sz w:val="20"/>
                <w:szCs w:val="20"/>
              </w:rPr>
              <w:t>Increase of maximum file size allowed from 5MB to 10MB</w:t>
            </w:r>
          </w:p>
        </w:tc>
      </w:tr>
      <w:tr w:rsidR="001D47DA" w:rsidTr="00B04E82">
        <w:tc>
          <w:tcPr>
            <w:tcW w:w="1211" w:type="dxa"/>
          </w:tcPr>
          <w:p w:rsidR="001D47DA" w:rsidRDefault="001D47DA" w:rsidP="006D14AB">
            <w:pPr>
              <w:spacing w:after="60"/>
              <w:rPr>
                <w:sz w:val="20"/>
                <w:szCs w:val="20"/>
              </w:rPr>
            </w:pPr>
            <w:r>
              <w:rPr>
                <w:sz w:val="20"/>
                <w:szCs w:val="20"/>
              </w:rPr>
              <w:t>1.6</w:t>
            </w:r>
          </w:p>
        </w:tc>
        <w:tc>
          <w:tcPr>
            <w:tcW w:w="1641" w:type="dxa"/>
          </w:tcPr>
          <w:p w:rsidR="001D47DA" w:rsidRDefault="001D47DA" w:rsidP="00E666B5">
            <w:pPr>
              <w:spacing w:after="60"/>
              <w:rPr>
                <w:sz w:val="20"/>
                <w:szCs w:val="20"/>
              </w:rPr>
            </w:pPr>
            <w:r>
              <w:rPr>
                <w:sz w:val="20"/>
                <w:szCs w:val="20"/>
              </w:rPr>
              <w:t>23 November 2017</w:t>
            </w:r>
          </w:p>
        </w:tc>
        <w:tc>
          <w:tcPr>
            <w:tcW w:w="6390" w:type="dxa"/>
          </w:tcPr>
          <w:p w:rsidR="001D47DA" w:rsidRDefault="001D47DA" w:rsidP="00D12CC4">
            <w:pPr>
              <w:rPr>
                <w:sz w:val="20"/>
                <w:szCs w:val="20"/>
              </w:rPr>
            </w:pPr>
            <w:r>
              <w:rPr>
                <w:sz w:val="20"/>
                <w:szCs w:val="20"/>
              </w:rPr>
              <w:t>No changes</w:t>
            </w:r>
          </w:p>
        </w:tc>
      </w:tr>
      <w:tr w:rsidR="00E43588" w:rsidTr="00B04E82">
        <w:tc>
          <w:tcPr>
            <w:tcW w:w="1211" w:type="dxa"/>
          </w:tcPr>
          <w:p w:rsidR="00E43588" w:rsidRDefault="001D47DA" w:rsidP="00E43588">
            <w:pPr>
              <w:rPr>
                <w:sz w:val="20"/>
                <w:szCs w:val="20"/>
              </w:rPr>
            </w:pPr>
            <w:r>
              <w:rPr>
                <w:sz w:val="20"/>
                <w:szCs w:val="20"/>
              </w:rPr>
              <w:t>1.7</w:t>
            </w:r>
          </w:p>
        </w:tc>
        <w:tc>
          <w:tcPr>
            <w:tcW w:w="1641" w:type="dxa"/>
          </w:tcPr>
          <w:p w:rsidR="00E43588" w:rsidRDefault="00E43588" w:rsidP="00E43588">
            <w:pPr>
              <w:rPr>
                <w:sz w:val="20"/>
                <w:szCs w:val="20"/>
              </w:rPr>
            </w:pPr>
            <w:r>
              <w:rPr>
                <w:sz w:val="20"/>
                <w:szCs w:val="20"/>
              </w:rPr>
              <w:t>23 April 2018</w:t>
            </w:r>
          </w:p>
        </w:tc>
        <w:tc>
          <w:tcPr>
            <w:tcW w:w="6390" w:type="dxa"/>
          </w:tcPr>
          <w:p w:rsidR="00E43588" w:rsidRDefault="00E43588" w:rsidP="00E43588">
            <w:pPr>
              <w:rPr>
                <w:sz w:val="20"/>
                <w:szCs w:val="20"/>
              </w:rPr>
            </w:pPr>
            <w:r>
              <w:rPr>
                <w:sz w:val="20"/>
                <w:szCs w:val="20"/>
              </w:rPr>
              <w:t xml:space="preserve">IsHomeless (Boolean) changed to HomelessIndicatorCode (string) for </w:t>
            </w:r>
            <w:r w:rsidR="00DD1D9C">
              <w:rPr>
                <w:sz w:val="20"/>
                <w:szCs w:val="20"/>
              </w:rPr>
              <w:t>C</w:t>
            </w:r>
            <w:r>
              <w:rPr>
                <w:sz w:val="20"/>
                <w:szCs w:val="20"/>
              </w:rPr>
              <w:t>lients.</w:t>
            </w:r>
          </w:p>
          <w:p w:rsidR="00E43588" w:rsidRDefault="00E43588" w:rsidP="00E43588">
            <w:pPr>
              <w:rPr>
                <w:sz w:val="20"/>
                <w:szCs w:val="20"/>
              </w:rPr>
            </w:pPr>
            <w:r>
              <w:rPr>
                <w:sz w:val="20"/>
                <w:szCs w:val="20"/>
              </w:rPr>
              <w:t>Added EducationLevelCode, EmploymentStatusCode, IsClientACarer, NDISEligibilityCode for Clients.</w:t>
            </w:r>
          </w:p>
          <w:p w:rsidR="00E43588" w:rsidRDefault="00E43588" w:rsidP="00E43588">
            <w:pPr>
              <w:rPr>
                <w:sz w:val="20"/>
                <w:szCs w:val="20"/>
              </w:rPr>
            </w:pPr>
            <w:r>
              <w:rPr>
                <w:sz w:val="20"/>
                <w:szCs w:val="20"/>
              </w:rPr>
              <w:t>Added ClientAttendanceProfileCode, and EndDate for Cases.</w:t>
            </w:r>
          </w:p>
          <w:p w:rsidR="00E43588" w:rsidRDefault="00E43588" w:rsidP="00E43588">
            <w:pPr>
              <w:rPr>
                <w:sz w:val="20"/>
                <w:szCs w:val="20"/>
              </w:rPr>
            </w:pPr>
            <w:r>
              <w:rPr>
                <w:sz w:val="20"/>
                <w:szCs w:val="20"/>
              </w:rPr>
              <w:t>Added ServiceSettingCode for Sessions</w:t>
            </w:r>
            <w:r w:rsidR="00E31DD4">
              <w:rPr>
                <w:sz w:val="20"/>
                <w:szCs w:val="20"/>
              </w:rPr>
              <w:t>.</w:t>
            </w:r>
          </w:p>
          <w:p w:rsidR="00E43588" w:rsidRDefault="00E43588" w:rsidP="00DD1D9C">
            <w:pPr>
              <w:rPr>
                <w:sz w:val="20"/>
                <w:szCs w:val="20"/>
              </w:rPr>
            </w:pPr>
            <w:r>
              <w:rPr>
                <w:sz w:val="20"/>
                <w:szCs w:val="20"/>
              </w:rPr>
              <w:t>Added AssessedByCode for Assessments.</w:t>
            </w:r>
          </w:p>
        </w:tc>
      </w:tr>
      <w:tr w:rsidR="008F3A72" w:rsidTr="00B04E82">
        <w:tc>
          <w:tcPr>
            <w:tcW w:w="1211" w:type="dxa"/>
          </w:tcPr>
          <w:p w:rsidR="008F3A72" w:rsidRDefault="008F3A72" w:rsidP="00E43588">
            <w:pPr>
              <w:rPr>
                <w:sz w:val="20"/>
                <w:szCs w:val="20"/>
              </w:rPr>
            </w:pPr>
            <w:r>
              <w:rPr>
                <w:sz w:val="20"/>
                <w:szCs w:val="20"/>
              </w:rPr>
              <w:t>1.8</w:t>
            </w:r>
          </w:p>
        </w:tc>
        <w:tc>
          <w:tcPr>
            <w:tcW w:w="1641" w:type="dxa"/>
          </w:tcPr>
          <w:p w:rsidR="008F3A72" w:rsidRDefault="008F3A72" w:rsidP="00E43588">
            <w:pPr>
              <w:rPr>
                <w:sz w:val="20"/>
                <w:szCs w:val="20"/>
              </w:rPr>
            </w:pPr>
            <w:r>
              <w:rPr>
                <w:sz w:val="20"/>
                <w:szCs w:val="20"/>
              </w:rPr>
              <w:t>1</w:t>
            </w:r>
            <w:r w:rsidR="009028F6">
              <w:rPr>
                <w:sz w:val="20"/>
                <w:szCs w:val="20"/>
              </w:rPr>
              <w:t>9</w:t>
            </w:r>
            <w:r>
              <w:rPr>
                <w:sz w:val="20"/>
                <w:szCs w:val="20"/>
              </w:rPr>
              <w:t xml:space="preserve"> March 2019</w:t>
            </w:r>
          </w:p>
        </w:tc>
        <w:tc>
          <w:tcPr>
            <w:tcW w:w="6390" w:type="dxa"/>
          </w:tcPr>
          <w:p w:rsidR="008F3A72" w:rsidRDefault="00CB0C02" w:rsidP="00E43588">
            <w:pPr>
              <w:rPr>
                <w:sz w:val="20"/>
                <w:szCs w:val="20"/>
              </w:rPr>
            </w:pPr>
            <w:r>
              <w:rPr>
                <w:sz w:val="20"/>
                <w:szCs w:val="20"/>
              </w:rPr>
              <w:t>‘Outlets and Program activities data’ and ‘Organisation activities data’ sections combined into one</w:t>
            </w:r>
            <w:r w:rsidR="009F27D0">
              <w:rPr>
                <w:sz w:val="20"/>
                <w:szCs w:val="20"/>
              </w:rPr>
              <w:t xml:space="preserve"> section</w:t>
            </w:r>
            <w:r>
              <w:rPr>
                <w:sz w:val="20"/>
                <w:szCs w:val="20"/>
              </w:rPr>
              <w:t>: ‘</w:t>
            </w:r>
            <w:r w:rsidRPr="00CB0C02">
              <w:rPr>
                <w:sz w:val="20"/>
                <w:szCs w:val="20"/>
              </w:rPr>
              <w:t>Organisation Activity and Outlets data</w:t>
            </w:r>
            <w:r>
              <w:rPr>
                <w:sz w:val="20"/>
                <w:szCs w:val="20"/>
              </w:rPr>
              <w:t>’.</w:t>
            </w:r>
          </w:p>
          <w:p w:rsidR="00FB432D" w:rsidRDefault="000602AF" w:rsidP="00FB432D">
            <w:pPr>
              <w:rPr>
                <w:sz w:val="20"/>
                <w:szCs w:val="20"/>
              </w:rPr>
            </w:pPr>
            <w:r>
              <w:rPr>
                <w:sz w:val="20"/>
                <w:szCs w:val="20"/>
              </w:rPr>
              <w:t>Add</w:t>
            </w:r>
            <w:r w:rsidR="00FB432D">
              <w:rPr>
                <w:sz w:val="20"/>
                <w:szCs w:val="20"/>
              </w:rPr>
              <w:t>ed</w:t>
            </w:r>
            <w:r>
              <w:rPr>
                <w:sz w:val="20"/>
                <w:szCs w:val="20"/>
              </w:rPr>
              <w:t xml:space="preserve"> </w:t>
            </w:r>
            <w:r w:rsidR="00FB432D">
              <w:rPr>
                <w:sz w:val="20"/>
                <w:szCs w:val="20"/>
              </w:rPr>
              <w:t>‘</w:t>
            </w:r>
            <w:r>
              <w:rPr>
                <w:sz w:val="20"/>
                <w:szCs w:val="20"/>
              </w:rPr>
              <w:t>Ava</w:t>
            </w:r>
            <w:r w:rsidR="00FB432D">
              <w:rPr>
                <w:sz w:val="20"/>
                <w:szCs w:val="20"/>
              </w:rPr>
              <w:t>i</w:t>
            </w:r>
            <w:r>
              <w:rPr>
                <w:sz w:val="20"/>
                <w:szCs w:val="20"/>
              </w:rPr>
              <w:t>l</w:t>
            </w:r>
            <w:r w:rsidR="00FB432D">
              <w:rPr>
                <w:sz w:val="20"/>
                <w:szCs w:val="20"/>
              </w:rPr>
              <w:t>a</w:t>
            </w:r>
            <w:r>
              <w:rPr>
                <w:sz w:val="20"/>
                <w:szCs w:val="20"/>
              </w:rPr>
              <w:t>ble from</w:t>
            </w:r>
            <w:r w:rsidR="00FB432D">
              <w:rPr>
                <w:sz w:val="20"/>
                <w:szCs w:val="20"/>
              </w:rPr>
              <w:t>’</w:t>
            </w:r>
            <w:r>
              <w:rPr>
                <w:sz w:val="20"/>
                <w:szCs w:val="20"/>
              </w:rPr>
              <w:t xml:space="preserve"> and </w:t>
            </w:r>
            <w:r w:rsidR="00FB432D">
              <w:rPr>
                <w:sz w:val="20"/>
                <w:szCs w:val="20"/>
              </w:rPr>
              <w:t>‘</w:t>
            </w:r>
            <w:r>
              <w:rPr>
                <w:sz w:val="20"/>
                <w:szCs w:val="20"/>
              </w:rPr>
              <w:t>Ava</w:t>
            </w:r>
            <w:r w:rsidR="00FB432D">
              <w:rPr>
                <w:sz w:val="20"/>
                <w:szCs w:val="20"/>
              </w:rPr>
              <w:t>ila</w:t>
            </w:r>
            <w:r>
              <w:rPr>
                <w:sz w:val="20"/>
                <w:szCs w:val="20"/>
              </w:rPr>
              <w:t>ble to</w:t>
            </w:r>
            <w:r w:rsidR="00FB432D">
              <w:rPr>
                <w:sz w:val="20"/>
                <w:szCs w:val="20"/>
              </w:rPr>
              <w:t xml:space="preserve">’ to </w:t>
            </w:r>
            <w:r w:rsidR="00FB432D" w:rsidRPr="00FB432D">
              <w:rPr>
                <w:sz w:val="20"/>
                <w:szCs w:val="20"/>
              </w:rPr>
              <w:t>Organisation Activity data</w:t>
            </w:r>
            <w:r>
              <w:rPr>
                <w:sz w:val="20"/>
                <w:szCs w:val="20"/>
              </w:rPr>
              <w:t xml:space="preserve"> </w:t>
            </w:r>
            <w:r w:rsidR="002F5B71">
              <w:rPr>
                <w:sz w:val="20"/>
                <w:szCs w:val="20"/>
              </w:rPr>
              <w:t xml:space="preserve">format </w:t>
            </w:r>
            <w:r w:rsidR="00FB432D">
              <w:rPr>
                <w:sz w:val="20"/>
                <w:szCs w:val="20"/>
              </w:rPr>
              <w:t>sample.</w:t>
            </w:r>
          </w:p>
          <w:p w:rsidR="009E33A5" w:rsidRDefault="009E33A5" w:rsidP="00FB432D">
            <w:pPr>
              <w:rPr>
                <w:sz w:val="20"/>
                <w:szCs w:val="20"/>
              </w:rPr>
            </w:pPr>
            <w:r>
              <w:rPr>
                <w:sz w:val="20"/>
                <w:szCs w:val="20"/>
              </w:rPr>
              <w:t>‘Error Processing’ section screen shots updated.</w:t>
            </w:r>
          </w:p>
        </w:tc>
      </w:tr>
      <w:tr w:rsidR="00E9114F" w:rsidTr="00B04E82">
        <w:tc>
          <w:tcPr>
            <w:tcW w:w="1211" w:type="dxa"/>
          </w:tcPr>
          <w:p w:rsidR="00E9114F" w:rsidRDefault="00E9114F" w:rsidP="00E43588">
            <w:pPr>
              <w:rPr>
                <w:sz w:val="20"/>
                <w:szCs w:val="20"/>
              </w:rPr>
            </w:pPr>
            <w:r>
              <w:rPr>
                <w:sz w:val="20"/>
                <w:szCs w:val="20"/>
              </w:rPr>
              <w:t>1.9</w:t>
            </w:r>
          </w:p>
        </w:tc>
        <w:tc>
          <w:tcPr>
            <w:tcW w:w="1641" w:type="dxa"/>
          </w:tcPr>
          <w:p w:rsidR="00E9114F" w:rsidRDefault="00E9114F" w:rsidP="00E43588">
            <w:pPr>
              <w:rPr>
                <w:sz w:val="20"/>
                <w:szCs w:val="20"/>
              </w:rPr>
            </w:pPr>
            <w:r>
              <w:rPr>
                <w:sz w:val="20"/>
                <w:szCs w:val="20"/>
              </w:rPr>
              <w:t>1 September 2019</w:t>
            </w:r>
          </w:p>
        </w:tc>
        <w:tc>
          <w:tcPr>
            <w:tcW w:w="6390" w:type="dxa"/>
          </w:tcPr>
          <w:p w:rsidR="00E9114F" w:rsidRDefault="00E9114F" w:rsidP="00E43588">
            <w:pPr>
              <w:rPr>
                <w:sz w:val="20"/>
                <w:szCs w:val="20"/>
              </w:rPr>
            </w:pPr>
            <w:r>
              <w:rPr>
                <w:sz w:val="20"/>
                <w:szCs w:val="20"/>
              </w:rPr>
              <w:t>Terminology updates (</w:t>
            </w:r>
            <w:r w:rsidRPr="00A80F14">
              <w:rPr>
                <w:i/>
                <w:sz w:val="20"/>
                <w:szCs w:val="20"/>
              </w:rPr>
              <w:t>Service Provider</w:t>
            </w:r>
            <w:r>
              <w:rPr>
                <w:sz w:val="20"/>
                <w:szCs w:val="20"/>
              </w:rPr>
              <w:t xml:space="preserve"> to </w:t>
            </w:r>
            <w:r w:rsidRPr="00A80F14">
              <w:rPr>
                <w:i/>
                <w:sz w:val="20"/>
                <w:szCs w:val="20"/>
              </w:rPr>
              <w:t>Organisation</w:t>
            </w:r>
            <w:r>
              <w:rPr>
                <w:sz w:val="20"/>
                <w:szCs w:val="20"/>
              </w:rPr>
              <w:t>).</w:t>
            </w:r>
          </w:p>
          <w:p w:rsidR="00E9114F" w:rsidRDefault="00E9114F" w:rsidP="00E43588">
            <w:pPr>
              <w:rPr>
                <w:sz w:val="20"/>
                <w:szCs w:val="20"/>
              </w:rPr>
            </w:pPr>
            <w:r>
              <w:rPr>
                <w:sz w:val="20"/>
                <w:szCs w:val="20"/>
              </w:rPr>
              <w:t>Further advice added to ClientId, CaseId, and SessionId validation rules.</w:t>
            </w:r>
          </w:p>
          <w:p w:rsidR="00983095" w:rsidRDefault="00983095" w:rsidP="00E43588">
            <w:pPr>
              <w:rPr>
                <w:sz w:val="20"/>
                <w:szCs w:val="20"/>
              </w:rPr>
            </w:pPr>
            <w:r>
              <w:rPr>
                <w:sz w:val="20"/>
                <w:szCs w:val="20"/>
              </w:rPr>
              <w:t>Error Report table and screenshot updated.</w:t>
            </w:r>
          </w:p>
        </w:tc>
      </w:tr>
    </w:tbl>
    <w:p w:rsidR="002A6888" w:rsidRDefault="002A6888" w:rsidP="002A6888">
      <w:r>
        <w:br w:type="page"/>
      </w:r>
    </w:p>
    <w:sdt>
      <w:sdtPr>
        <w:rPr>
          <w:b w:val="0"/>
          <w:bCs/>
          <w:i/>
          <w:iCs w:val="0"/>
          <w:smallCaps/>
          <w:spacing w:val="0"/>
          <w:sz w:val="22"/>
        </w:rPr>
        <w:id w:val="-1255285993"/>
        <w:docPartObj>
          <w:docPartGallery w:val="Table of Contents"/>
          <w:docPartUnique/>
        </w:docPartObj>
      </w:sdtPr>
      <w:sdtEndPr>
        <w:rPr>
          <w:bCs w:val="0"/>
          <w:noProof/>
        </w:rPr>
      </w:sdtEndPr>
      <w:sdtContent>
        <w:p w:rsidR="00EC0E26" w:rsidRDefault="00EC0E26" w:rsidP="00563CE1">
          <w:pPr>
            <w:pStyle w:val="Titleplain"/>
          </w:pPr>
          <w:r>
            <w:t>Table of Contents</w:t>
          </w:r>
        </w:p>
        <w:bookmarkStart w:id="1" w:name="_GoBack"/>
        <w:bookmarkEnd w:id="1"/>
        <w:p w:rsidR="00323C38" w:rsidRDefault="00EC0E26">
          <w:pPr>
            <w:pStyle w:val="TOC1"/>
            <w:tabs>
              <w:tab w:val="left" w:pos="440"/>
              <w:tab w:val="right" w:leader="dot" w:pos="9016"/>
            </w:tabs>
            <w:rPr>
              <w:rFonts w:asciiTheme="minorHAnsi" w:eastAsiaTheme="minorEastAsia" w:hAnsiTheme="minorHAnsi"/>
              <w:noProof/>
              <w:lang w:eastAsia="en-AU"/>
            </w:rPr>
          </w:pPr>
          <w:r>
            <w:fldChar w:fldCharType="begin"/>
          </w:r>
          <w:r>
            <w:instrText xml:space="preserve"> TOC \o "1-3" \h \z \u </w:instrText>
          </w:r>
          <w:r>
            <w:fldChar w:fldCharType="separate"/>
          </w:r>
          <w:hyperlink w:anchor="_Toc18327349" w:history="1">
            <w:r w:rsidR="00323C38" w:rsidRPr="00D456CB">
              <w:rPr>
                <w:rStyle w:val="Hyperlink"/>
                <w:rFonts w:eastAsia="Times New Roman"/>
                <w:noProof/>
                <w:lang w:eastAsia="en-AU"/>
              </w:rPr>
              <w:t>1</w:t>
            </w:r>
            <w:r w:rsidR="00323C38">
              <w:rPr>
                <w:rFonts w:asciiTheme="minorHAnsi" w:eastAsiaTheme="minorEastAsia" w:hAnsiTheme="minorHAnsi"/>
                <w:noProof/>
                <w:lang w:eastAsia="en-AU"/>
              </w:rPr>
              <w:tab/>
            </w:r>
            <w:r w:rsidR="00323C38" w:rsidRPr="00D456CB">
              <w:rPr>
                <w:rStyle w:val="Hyperlink"/>
                <w:rFonts w:eastAsia="Times New Roman"/>
                <w:noProof/>
                <w:lang w:eastAsia="en-AU"/>
              </w:rPr>
              <w:t>Overview</w:t>
            </w:r>
            <w:r w:rsidR="00323C38">
              <w:rPr>
                <w:noProof/>
                <w:webHidden/>
              </w:rPr>
              <w:tab/>
            </w:r>
            <w:r w:rsidR="00323C38">
              <w:rPr>
                <w:noProof/>
                <w:webHidden/>
              </w:rPr>
              <w:fldChar w:fldCharType="begin"/>
            </w:r>
            <w:r w:rsidR="00323C38">
              <w:rPr>
                <w:noProof/>
                <w:webHidden/>
              </w:rPr>
              <w:instrText xml:space="preserve"> PAGEREF _Toc18327349 \h </w:instrText>
            </w:r>
            <w:r w:rsidR="00323C38">
              <w:rPr>
                <w:noProof/>
                <w:webHidden/>
              </w:rPr>
            </w:r>
            <w:r w:rsidR="00323C38">
              <w:rPr>
                <w:noProof/>
                <w:webHidden/>
              </w:rPr>
              <w:fldChar w:fldCharType="separate"/>
            </w:r>
            <w:r w:rsidR="00323C38">
              <w:rPr>
                <w:noProof/>
                <w:webHidden/>
              </w:rPr>
              <w:t>5</w:t>
            </w:r>
            <w:r w:rsidR="00323C38">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0" w:history="1">
            <w:r w:rsidRPr="00D456CB">
              <w:rPr>
                <w:rStyle w:val="Hyperlink"/>
                <w:noProof/>
              </w:rPr>
              <w:t>1.1</w:t>
            </w:r>
            <w:r>
              <w:rPr>
                <w:rFonts w:asciiTheme="minorHAnsi" w:eastAsiaTheme="minorEastAsia" w:hAnsiTheme="minorHAnsi"/>
                <w:noProof/>
                <w:lang w:eastAsia="en-AU"/>
              </w:rPr>
              <w:tab/>
            </w:r>
            <w:r w:rsidRPr="00D456CB">
              <w:rPr>
                <w:rStyle w:val="Hyperlink"/>
                <w:noProof/>
              </w:rPr>
              <w:t>The Data Exchange</w:t>
            </w:r>
            <w:r>
              <w:rPr>
                <w:noProof/>
                <w:webHidden/>
              </w:rPr>
              <w:tab/>
            </w:r>
            <w:r>
              <w:rPr>
                <w:noProof/>
                <w:webHidden/>
              </w:rPr>
              <w:fldChar w:fldCharType="begin"/>
            </w:r>
            <w:r>
              <w:rPr>
                <w:noProof/>
                <w:webHidden/>
              </w:rPr>
              <w:instrText xml:space="preserve"> PAGEREF _Toc18327350 \h </w:instrText>
            </w:r>
            <w:r>
              <w:rPr>
                <w:noProof/>
                <w:webHidden/>
              </w:rPr>
            </w:r>
            <w:r>
              <w:rPr>
                <w:noProof/>
                <w:webHidden/>
              </w:rPr>
              <w:fldChar w:fldCharType="separate"/>
            </w:r>
            <w:r>
              <w:rPr>
                <w:noProof/>
                <w:webHidden/>
              </w:rPr>
              <w:t>5</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1" w:history="1">
            <w:r w:rsidRPr="00D456CB">
              <w:rPr>
                <w:rStyle w:val="Hyperlink"/>
                <w:noProof/>
              </w:rPr>
              <w:t>1.2</w:t>
            </w:r>
            <w:r>
              <w:rPr>
                <w:rFonts w:asciiTheme="minorHAnsi" w:eastAsiaTheme="minorEastAsia" w:hAnsiTheme="minorHAnsi"/>
                <w:noProof/>
                <w:lang w:eastAsia="en-AU"/>
              </w:rPr>
              <w:tab/>
            </w:r>
            <w:r w:rsidRPr="00D456CB">
              <w:rPr>
                <w:rStyle w:val="Hyperlink"/>
                <w:noProof/>
              </w:rPr>
              <w:t>Purpose of this Document</w:t>
            </w:r>
            <w:r>
              <w:rPr>
                <w:noProof/>
                <w:webHidden/>
              </w:rPr>
              <w:tab/>
            </w:r>
            <w:r>
              <w:rPr>
                <w:noProof/>
                <w:webHidden/>
              </w:rPr>
              <w:fldChar w:fldCharType="begin"/>
            </w:r>
            <w:r>
              <w:rPr>
                <w:noProof/>
                <w:webHidden/>
              </w:rPr>
              <w:instrText xml:space="preserve"> PAGEREF _Toc18327351 \h </w:instrText>
            </w:r>
            <w:r>
              <w:rPr>
                <w:noProof/>
                <w:webHidden/>
              </w:rPr>
            </w:r>
            <w:r>
              <w:rPr>
                <w:noProof/>
                <w:webHidden/>
              </w:rPr>
              <w:fldChar w:fldCharType="separate"/>
            </w:r>
            <w:r>
              <w:rPr>
                <w:noProof/>
                <w:webHidden/>
              </w:rPr>
              <w:t>5</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52" w:history="1">
            <w:r w:rsidRPr="00D456CB">
              <w:rPr>
                <w:rStyle w:val="Hyperlink"/>
                <w:noProof/>
              </w:rPr>
              <w:t>2</w:t>
            </w:r>
            <w:r>
              <w:rPr>
                <w:rFonts w:asciiTheme="minorHAnsi" w:eastAsiaTheme="minorEastAsia" w:hAnsiTheme="minorHAnsi"/>
                <w:noProof/>
                <w:lang w:eastAsia="en-AU"/>
              </w:rPr>
              <w:tab/>
            </w:r>
            <w:r w:rsidRPr="00D456CB">
              <w:rPr>
                <w:rStyle w:val="Hyperlink"/>
                <w:noProof/>
              </w:rPr>
              <w:t>Interface Details</w:t>
            </w:r>
            <w:r>
              <w:rPr>
                <w:noProof/>
                <w:webHidden/>
              </w:rPr>
              <w:tab/>
            </w:r>
            <w:r>
              <w:rPr>
                <w:noProof/>
                <w:webHidden/>
              </w:rPr>
              <w:fldChar w:fldCharType="begin"/>
            </w:r>
            <w:r>
              <w:rPr>
                <w:noProof/>
                <w:webHidden/>
              </w:rPr>
              <w:instrText xml:space="preserve"> PAGEREF _Toc18327352 \h </w:instrText>
            </w:r>
            <w:r>
              <w:rPr>
                <w:noProof/>
                <w:webHidden/>
              </w:rPr>
            </w:r>
            <w:r>
              <w:rPr>
                <w:noProof/>
                <w:webHidden/>
              </w:rPr>
              <w:fldChar w:fldCharType="separate"/>
            </w:r>
            <w:r>
              <w:rPr>
                <w:noProof/>
                <w:webHidden/>
              </w:rPr>
              <w:t>6</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3" w:history="1">
            <w:r w:rsidRPr="00D456CB">
              <w:rPr>
                <w:rStyle w:val="Hyperlink"/>
                <w:noProof/>
              </w:rPr>
              <w:t>2.1</w:t>
            </w:r>
            <w:r>
              <w:rPr>
                <w:rFonts w:asciiTheme="minorHAnsi" w:eastAsiaTheme="minorEastAsia" w:hAnsiTheme="minorHAnsi"/>
                <w:noProof/>
                <w:lang w:eastAsia="en-AU"/>
              </w:rPr>
              <w:tab/>
            </w:r>
            <w:r w:rsidRPr="00D456CB">
              <w:rPr>
                <w:rStyle w:val="Hyperlink"/>
                <w:noProof/>
              </w:rPr>
              <w:t>Getting started</w:t>
            </w:r>
            <w:r>
              <w:rPr>
                <w:noProof/>
                <w:webHidden/>
              </w:rPr>
              <w:tab/>
            </w:r>
            <w:r>
              <w:rPr>
                <w:noProof/>
                <w:webHidden/>
              </w:rPr>
              <w:fldChar w:fldCharType="begin"/>
            </w:r>
            <w:r>
              <w:rPr>
                <w:noProof/>
                <w:webHidden/>
              </w:rPr>
              <w:instrText xml:space="preserve"> PAGEREF _Toc18327353 \h </w:instrText>
            </w:r>
            <w:r>
              <w:rPr>
                <w:noProof/>
                <w:webHidden/>
              </w:rPr>
            </w:r>
            <w:r>
              <w:rPr>
                <w:noProof/>
                <w:webHidden/>
              </w:rPr>
              <w:fldChar w:fldCharType="separate"/>
            </w:r>
            <w:r>
              <w:rPr>
                <w:noProof/>
                <w:webHidden/>
              </w:rPr>
              <w:t>6</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4" w:history="1">
            <w:r w:rsidRPr="00D456CB">
              <w:rPr>
                <w:rStyle w:val="Hyperlink"/>
                <w:noProof/>
              </w:rPr>
              <w:t>2.2</w:t>
            </w:r>
            <w:r>
              <w:rPr>
                <w:rFonts w:asciiTheme="minorHAnsi" w:eastAsiaTheme="minorEastAsia" w:hAnsiTheme="minorHAnsi"/>
                <w:noProof/>
                <w:lang w:eastAsia="en-AU"/>
              </w:rPr>
              <w:tab/>
            </w:r>
            <w:r w:rsidRPr="00D456CB">
              <w:rPr>
                <w:rStyle w:val="Hyperlink"/>
                <w:noProof/>
              </w:rPr>
              <w:t>Business Process Summary</w:t>
            </w:r>
            <w:r>
              <w:rPr>
                <w:noProof/>
                <w:webHidden/>
              </w:rPr>
              <w:tab/>
            </w:r>
            <w:r>
              <w:rPr>
                <w:noProof/>
                <w:webHidden/>
              </w:rPr>
              <w:fldChar w:fldCharType="begin"/>
            </w:r>
            <w:r>
              <w:rPr>
                <w:noProof/>
                <w:webHidden/>
              </w:rPr>
              <w:instrText xml:space="preserve"> PAGEREF _Toc18327354 \h </w:instrText>
            </w:r>
            <w:r>
              <w:rPr>
                <w:noProof/>
                <w:webHidden/>
              </w:rPr>
            </w:r>
            <w:r>
              <w:rPr>
                <w:noProof/>
                <w:webHidden/>
              </w:rPr>
              <w:fldChar w:fldCharType="separate"/>
            </w:r>
            <w:r>
              <w:rPr>
                <w:noProof/>
                <w:webHidden/>
              </w:rPr>
              <w:t>6</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5" w:history="1">
            <w:r w:rsidRPr="00D456CB">
              <w:rPr>
                <w:rStyle w:val="Hyperlink"/>
                <w:noProof/>
              </w:rPr>
              <w:t>2.3</w:t>
            </w:r>
            <w:r>
              <w:rPr>
                <w:rFonts w:asciiTheme="minorHAnsi" w:eastAsiaTheme="minorEastAsia" w:hAnsiTheme="minorHAnsi"/>
                <w:noProof/>
                <w:lang w:eastAsia="en-AU"/>
              </w:rPr>
              <w:tab/>
            </w:r>
            <w:r w:rsidRPr="00D456CB">
              <w:rPr>
                <w:rStyle w:val="Hyperlink"/>
                <w:noProof/>
              </w:rPr>
              <w:t>Business Process Diagram</w:t>
            </w:r>
            <w:r>
              <w:rPr>
                <w:noProof/>
                <w:webHidden/>
              </w:rPr>
              <w:tab/>
            </w:r>
            <w:r>
              <w:rPr>
                <w:noProof/>
                <w:webHidden/>
              </w:rPr>
              <w:fldChar w:fldCharType="begin"/>
            </w:r>
            <w:r>
              <w:rPr>
                <w:noProof/>
                <w:webHidden/>
              </w:rPr>
              <w:instrText xml:space="preserve"> PAGEREF _Toc18327355 \h </w:instrText>
            </w:r>
            <w:r>
              <w:rPr>
                <w:noProof/>
                <w:webHidden/>
              </w:rPr>
            </w:r>
            <w:r>
              <w:rPr>
                <w:noProof/>
                <w:webHidden/>
              </w:rPr>
              <w:fldChar w:fldCharType="separate"/>
            </w:r>
            <w:r>
              <w:rPr>
                <w:noProof/>
                <w:webHidden/>
              </w:rPr>
              <w:t>8</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6" w:history="1">
            <w:r w:rsidRPr="00D456CB">
              <w:rPr>
                <w:rStyle w:val="Hyperlink"/>
                <w:noProof/>
              </w:rPr>
              <w:t>2.4</w:t>
            </w:r>
            <w:r>
              <w:rPr>
                <w:rFonts w:asciiTheme="minorHAnsi" w:eastAsiaTheme="minorEastAsia" w:hAnsiTheme="minorHAnsi"/>
                <w:noProof/>
                <w:lang w:eastAsia="en-AU"/>
              </w:rPr>
              <w:tab/>
            </w:r>
            <w:r w:rsidRPr="00D456CB">
              <w:rPr>
                <w:rStyle w:val="Hyperlink"/>
                <w:noProof/>
              </w:rPr>
              <w:t>File Format</w:t>
            </w:r>
            <w:r>
              <w:rPr>
                <w:noProof/>
                <w:webHidden/>
              </w:rPr>
              <w:tab/>
            </w:r>
            <w:r>
              <w:rPr>
                <w:noProof/>
                <w:webHidden/>
              </w:rPr>
              <w:fldChar w:fldCharType="begin"/>
            </w:r>
            <w:r>
              <w:rPr>
                <w:noProof/>
                <w:webHidden/>
              </w:rPr>
              <w:instrText xml:space="preserve"> PAGEREF _Toc18327356 \h </w:instrText>
            </w:r>
            <w:r>
              <w:rPr>
                <w:noProof/>
                <w:webHidden/>
              </w:rPr>
            </w:r>
            <w:r>
              <w:rPr>
                <w:noProof/>
                <w:webHidden/>
              </w:rPr>
              <w:fldChar w:fldCharType="separate"/>
            </w:r>
            <w:r>
              <w:rPr>
                <w:noProof/>
                <w:webHidden/>
              </w:rPr>
              <w:t>9</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7" w:history="1">
            <w:r w:rsidRPr="00D456CB">
              <w:rPr>
                <w:rStyle w:val="Hyperlink"/>
                <w:noProof/>
              </w:rPr>
              <w:t>2.5</w:t>
            </w:r>
            <w:r>
              <w:rPr>
                <w:rFonts w:asciiTheme="minorHAnsi" w:eastAsiaTheme="minorEastAsia" w:hAnsiTheme="minorHAnsi"/>
                <w:noProof/>
                <w:lang w:eastAsia="en-AU"/>
              </w:rPr>
              <w:tab/>
            </w:r>
            <w:r w:rsidRPr="00D456CB">
              <w:rPr>
                <w:rStyle w:val="Hyperlink"/>
                <w:noProof/>
              </w:rPr>
              <w:t>Security and Authentication</w:t>
            </w:r>
            <w:r>
              <w:rPr>
                <w:noProof/>
                <w:webHidden/>
              </w:rPr>
              <w:tab/>
            </w:r>
            <w:r>
              <w:rPr>
                <w:noProof/>
                <w:webHidden/>
              </w:rPr>
              <w:fldChar w:fldCharType="begin"/>
            </w:r>
            <w:r>
              <w:rPr>
                <w:noProof/>
                <w:webHidden/>
              </w:rPr>
              <w:instrText xml:space="preserve"> PAGEREF _Toc18327357 \h </w:instrText>
            </w:r>
            <w:r>
              <w:rPr>
                <w:noProof/>
                <w:webHidden/>
              </w:rPr>
            </w:r>
            <w:r>
              <w:rPr>
                <w:noProof/>
                <w:webHidden/>
              </w:rPr>
              <w:fldChar w:fldCharType="separate"/>
            </w:r>
            <w:r>
              <w:rPr>
                <w:noProof/>
                <w:webHidden/>
              </w:rPr>
              <w:t>9</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58" w:history="1">
            <w:r w:rsidRPr="00D456CB">
              <w:rPr>
                <w:rStyle w:val="Hyperlink"/>
                <w:noProof/>
              </w:rPr>
              <w:t>3</w:t>
            </w:r>
            <w:r>
              <w:rPr>
                <w:rFonts w:asciiTheme="minorHAnsi" w:eastAsiaTheme="minorEastAsia" w:hAnsiTheme="minorHAnsi"/>
                <w:noProof/>
                <w:lang w:eastAsia="en-AU"/>
              </w:rPr>
              <w:tab/>
            </w:r>
            <w:r w:rsidRPr="00D456CB">
              <w:rPr>
                <w:rStyle w:val="Hyperlink"/>
                <w:noProof/>
              </w:rPr>
              <w:t>Reference Data</w:t>
            </w:r>
            <w:r>
              <w:rPr>
                <w:noProof/>
                <w:webHidden/>
              </w:rPr>
              <w:tab/>
            </w:r>
            <w:r>
              <w:rPr>
                <w:noProof/>
                <w:webHidden/>
              </w:rPr>
              <w:fldChar w:fldCharType="begin"/>
            </w:r>
            <w:r>
              <w:rPr>
                <w:noProof/>
                <w:webHidden/>
              </w:rPr>
              <w:instrText xml:space="preserve"> PAGEREF _Toc18327358 \h </w:instrText>
            </w:r>
            <w:r>
              <w:rPr>
                <w:noProof/>
                <w:webHidden/>
              </w:rPr>
            </w:r>
            <w:r>
              <w:rPr>
                <w:noProof/>
                <w:webHidden/>
              </w:rPr>
              <w:fldChar w:fldCharType="separate"/>
            </w:r>
            <w:r>
              <w:rPr>
                <w:noProof/>
                <w:webHidden/>
              </w:rPr>
              <w:t>10</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59" w:history="1">
            <w:r w:rsidRPr="00D456CB">
              <w:rPr>
                <w:rStyle w:val="Hyperlink"/>
                <w:noProof/>
              </w:rPr>
              <w:t>3.1</w:t>
            </w:r>
            <w:r>
              <w:rPr>
                <w:rFonts w:asciiTheme="minorHAnsi" w:eastAsiaTheme="minorEastAsia" w:hAnsiTheme="minorHAnsi"/>
                <w:noProof/>
                <w:lang w:eastAsia="en-AU"/>
              </w:rPr>
              <w:tab/>
            </w:r>
            <w:r w:rsidRPr="00D456CB">
              <w:rPr>
                <w:rStyle w:val="Hyperlink"/>
                <w:noProof/>
              </w:rPr>
              <w:t>XML schema file</w:t>
            </w:r>
            <w:r>
              <w:rPr>
                <w:noProof/>
                <w:webHidden/>
              </w:rPr>
              <w:tab/>
            </w:r>
            <w:r>
              <w:rPr>
                <w:noProof/>
                <w:webHidden/>
              </w:rPr>
              <w:fldChar w:fldCharType="begin"/>
            </w:r>
            <w:r>
              <w:rPr>
                <w:noProof/>
                <w:webHidden/>
              </w:rPr>
              <w:instrText xml:space="preserve"> PAGEREF _Toc18327359 \h </w:instrText>
            </w:r>
            <w:r>
              <w:rPr>
                <w:noProof/>
                <w:webHidden/>
              </w:rPr>
            </w:r>
            <w:r>
              <w:rPr>
                <w:noProof/>
                <w:webHidden/>
              </w:rPr>
              <w:fldChar w:fldCharType="separate"/>
            </w:r>
            <w:r>
              <w:rPr>
                <w:noProof/>
                <w:webHidden/>
              </w:rPr>
              <w:t>10</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60" w:history="1">
            <w:r w:rsidRPr="00D456CB">
              <w:rPr>
                <w:rStyle w:val="Hyperlink"/>
                <w:noProof/>
              </w:rPr>
              <w:t>3.2</w:t>
            </w:r>
            <w:r>
              <w:rPr>
                <w:rFonts w:asciiTheme="minorHAnsi" w:eastAsiaTheme="minorEastAsia" w:hAnsiTheme="minorHAnsi"/>
                <w:noProof/>
                <w:lang w:eastAsia="en-AU"/>
              </w:rPr>
              <w:tab/>
            </w:r>
            <w:r w:rsidRPr="00D456CB">
              <w:rPr>
                <w:rStyle w:val="Hyperlink"/>
                <w:noProof/>
              </w:rPr>
              <w:t>Reference data</w:t>
            </w:r>
            <w:r>
              <w:rPr>
                <w:noProof/>
                <w:webHidden/>
              </w:rPr>
              <w:tab/>
            </w:r>
            <w:r>
              <w:rPr>
                <w:noProof/>
                <w:webHidden/>
              </w:rPr>
              <w:fldChar w:fldCharType="begin"/>
            </w:r>
            <w:r>
              <w:rPr>
                <w:noProof/>
                <w:webHidden/>
              </w:rPr>
              <w:instrText xml:space="preserve"> PAGEREF _Toc18327360 \h </w:instrText>
            </w:r>
            <w:r>
              <w:rPr>
                <w:noProof/>
                <w:webHidden/>
              </w:rPr>
            </w:r>
            <w:r>
              <w:rPr>
                <w:noProof/>
                <w:webHidden/>
              </w:rPr>
              <w:fldChar w:fldCharType="separate"/>
            </w:r>
            <w:r>
              <w:rPr>
                <w:noProof/>
                <w:webHidden/>
              </w:rPr>
              <w:t>10</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61" w:history="1">
            <w:r w:rsidRPr="00D456CB">
              <w:rPr>
                <w:rStyle w:val="Hyperlink"/>
                <w:noProof/>
              </w:rPr>
              <w:t>3.2.1</w:t>
            </w:r>
            <w:r>
              <w:rPr>
                <w:rFonts w:asciiTheme="minorHAnsi" w:eastAsiaTheme="minorEastAsia" w:hAnsiTheme="minorHAnsi"/>
                <w:noProof/>
                <w:lang w:eastAsia="en-AU"/>
              </w:rPr>
              <w:tab/>
            </w:r>
            <w:r w:rsidRPr="00D456CB">
              <w:rPr>
                <w:rStyle w:val="Hyperlink"/>
                <w:noProof/>
              </w:rPr>
              <w:t>Reference data file format</w:t>
            </w:r>
            <w:r>
              <w:rPr>
                <w:noProof/>
                <w:webHidden/>
              </w:rPr>
              <w:tab/>
            </w:r>
            <w:r>
              <w:rPr>
                <w:noProof/>
                <w:webHidden/>
              </w:rPr>
              <w:fldChar w:fldCharType="begin"/>
            </w:r>
            <w:r>
              <w:rPr>
                <w:noProof/>
                <w:webHidden/>
              </w:rPr>
              <w:instrText xml:space="preserve"> PAGEREF _Toc18327361 \h </w:instrText>
            </w:r>
            <w:r>
              <w:rPr>
                <w:noProof/>
                <w:webHidden/>
              </w:rPr>
            </w:r>
            <w:r>
              <w:rPr>
                <w:noProof/>
                <w:webHidden/>
              </w:rPr>
              <w:fldChar w:fldCharType="separate"/>
            </w:r>
            <w:r>
              <w:rPr>
                <w:noProof/>
                <w:webHidden/>
              </w:rPr>
              <w:t>11</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62" w:history="1">
            <w:r w:rsidRPr="00D456CB">
              <w:rPr>
                <w:rStyle w:val="Hyperlink"/>
                <w:noProof/>
              </w:rPr>
              <w:t>3.3</w:t>
            </w:r>
            <w:r>
              <w:rPr>
                <w:rFonts w:asciiTheme="minorHAnsi" w:eastAsiaTheme="minorEastAsia" w:hAnsiTheme="minorHAnsi"/>
                <w:noProof/>
                <w:lang w:eastAsia="en-AU"/>
              </w:rPr>
              <w:tab/>
            </w:r>
            <w:r w:rsidRPr="00D456CB">
              <w:rPr>
                <w:rStyle w:val="Hyperlink"/>
                <w:noProof/>
              </w:rPr>
              <w:t>Organisation Activity and Outlets data</w:t>
            </w:r>
            <w:r>
              <w:rPr>
                <w:noProof/>
                <w:webHidden/>
              </w:rPr>
              <w:tab/>
            </w:r>
            <w:r>
              <w:rPr>
                <w:noProof/>
                <w:webHidden/>
              </w:rPr>
              <w:fldChar w:fldCharType="begin"/>
            </w:r>
            <w:r>
              <w:rPr>
                <w:noProof/>
                <w:webHidden/>
              </w:rPr>
              <w:instrText xml:space="preserve"> PAGEREF _Toc18327362 \h </w:instrText>
            </w:r>
            <w:r>
              <w:rPr>
                <w:noProof/>
                <w:webHidden/>
              </w:rPr>
            </w:r>
            <w:r>
              <w:rPr>
                <w:noProof/>
                <w:webHidden/>
              </w:rPr>
              <w:fldChar w:fldCharType="separate"/>
            </w:r>
            <w:r>
              <w:rPr>
                <w:noProof/>
                <w:webHidden/>
              </w:rPr>
              <w:t>13</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63" w:history="1">
            <w:r w:rsidRPr="00D456CB">
              <w:rPr>
                <w:rStyle w:val="Hyperlink"/>
                <w:noProof/>
              </w:rPr>
              <w:t>3.3.1</w:t>
            </w:r>
            <w:r>
              <w:rPr>
                <w:rFonts w:asciiTheme="minorHAnsi" w:eastAsiaTheme="minorEastAsia" w:hAnsiTheme="minorHAnsi"/>
                <w:noProof/>
                <w:lang w:eastAsia="en-AU"/>
              </w:rPr>
              <w:tab/>
            </w:r>
            <w:r w:rsidRPr="00D456CB">
              <w:rPr>
                <w:rStyle w:val="Hyperlink"/>
                <w:noProof/>
              </w:rPr>
              <w:t>Organisation Activity data</w:t>
            </w:r>
            <w:r>
              <w:rPr>
                <w:noProof/>
                <w:webHidden/>
              </w:rPr>
              <w:tab/>
            </w:r>
            <w:r>
              <w:rPr>
                <w:noProof/>
                <w:webHidden/>
              </w:rPr>
              <w:fldChar w:fldCharType="begin"/>
            </w:r>
            <w:r>
              <w:rPr>
                <w:noProof/>
                <w:webHidden/>
              </w:rPr>
              <w:instrText xml:space="preserve"> PAGEREF _Toc18327363 \h </w:instrText>
            </w:r>
            <w:r>
              <w:rPr>
                <w:noProof/>
                <w:webHidden/>
              </w:rPr>
            </w:r>
            <w:r>
              <w:rPr>
                <w:noProof/>
                <w:webHidden/>
              </w:rPr>
              <w:fldChar w:fldCharType="separate"/>
            </w:r>
            <w:r>
              <w:rPr>
                <w:noProof/>
                <w:webHidden/>
              </w:rPr>
              <w:t>13</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64" w:history="1">
            <w:r w:rsidRPr="00D456CB">
              <w:rPr>
                <w:rStyle w:val="Hyperlink"/>
                <w:noProof/>
              </w:rPr>
              <w:t>3.3.2</w:t>
            </w:r>
            <w:r>
              <w:rPr>
                <w:rFonts w:asciiTheme="minorHAnsi" w:eastAsiaTheme="minorEastAsia" w:hAnsiTheme="minorHAnsi"/>
                <w:noProof/>
                <w:lang w:eastAsia="en-AU"/>
              </w:rPr>
              <w:tab/>
            </w:r>
            <w:r w:rsidRPr="00D456CB">
              <w:rPr>
                <w:rStyle w:val="Hyperlink"/>
                <w:noProof/>
              </w:rPr>
              <w:t>Outlet data</w:t>
            </w:r>
            <w:r>
              <w:rPr>
                <w:noProof/>
                <w:webHidden/>
              </w:rPr>
              <w:tab/>
            </w:r>
            <w:r>
              <w:rPr>
                <w:noProof/>
                <w:webHidden/>
              </w:rPr>
              <w:fldChar w:fldCharType="begin"/>
            </w:r>
            <w:r>
              <w:rPr>
                <w:noProof/>
                <w:webHidden/>
              </w:rPr>
              <w:instrText xml:space="preserve"> PAGEREF _Toc18327364 \h </w:instrText>
            </w:r>
            <w:r>
              <w:rPr>
                <w:noProof/>
                <w:webHidden/>
              </w:rPr>
            </w:r>
            <w:r>
              <w:rPr>
                <w:noProof/>
                <w:webHidden/>
              </w:rPr>
              <w:fldChar w:fldCharType="separate"/>
            </w:r>
            <w:r>
              <w:rPr>
                <w:noProof/>
                <w:webHidden/>
              </w:rPr>
              <w:t>14</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65" w:history="1">
            <w:r w:rsidRPr="00D456CB">
              <w:rPr>
                <w:rStyle w:val="Hyperlink"/>
                <w:noProof/>
              </w:rPr>
              <w:t>4</w:t>
            </w:r>
            <w:r>
              <w:rPr>
                <w:rFonts w:asciiTheme="minorHAnsi" w:eastAsiaTheme="minorEastAsia" w:hAnsiTheme="minorHAnsi"/>
                <w:noProof/>
                <w:lang w:eastAsia="en-AU"/>
              </w:rPr>
              <w:tab/>
            </w:r>
            <w:r w:rsidRPr="00D456CB">
              <w:rPr>
                <w:rStyle w:val="Hyperlink"/>
                <w:noProof/>
              </w:rPr>
              <w:t>Bulk Upload XML File</w:t>
            </w:r>
            <w:r>
              <w:rPr>
                <w:noProof/>
                <w:webHidden/>
              </w:rPr>
              <w:tab/>
            </w:r>
            <w:r>
              <w:rPr>
                <w:noProof/>
                <w:webHidden/>
              </w:rPr>
              <w:fldChar w:fldCharType="begin"/>
            </w:r>
            <w:r>
              <w:rPr>
                <w:noProof/>
                <w:webHidden/>
              </w:rPr>
              <w:instrText xml:space="preserve"> PAGEREF _Toc18327365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66" w:history="1">
            <w:r w:rsidRPr="00D456CB">
              <w:rPr>
                <w:rStyle w:val="Hyperlink"/>
                <w:noProof/>
              </w:rPr>
              <w:t>4.1</w:t>
            </w:r>
            <w:r>
              <w:rPr>
                <w:rFonts w:asciiTheme="minorHAnsi" w:eastAsiaTheme="minorEastAsia" w:hAnsiTheme="minorHAnsi"/>
                <w:noProof/>
                <w:lang w:eastAsia="en-AU"/>
              </w:rPr>
              <w:tab/>
            </w:r>
            <w:r w:rsidRPr="00D456CB">
              <w:rPr>
                <w:rStyle w:val="Hyperlink"/>
                <w:noProof/>
              </w:rPr>
              <w:t>XML Data Types</w:t>
            </w:r>
            <w:r>
              <w:rPr>
                <w:noProof/>
                <w:webHidden/>
              </w:rPr>
              <w:tab/>
            </w:r>
            <w:r>
              <w:rPr>
                <w:noProof/>
                <w:webHidden/>
              </w:rPr>
              <w:fldChar w:fldCharType="begin"/>
            </w:r>
            <w:r>
              <w:rPr>
                <w:noProof/>
                <w:webHidden/>
              </w:rPr>
              <w:instrText xml:space="preserve"> PAGEREF _Toc18327366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67" w:history="1">
            <w:r w:rsidRPr="00D456CB">
              <w:rPr>
                <w:rStyle w:val="Hyperlink"/>
                <w:noProof/>
              </w:rPr>
              <w:t>4.2</w:t>
            </w:r>
            <w:r>
              <w:rPr>
                <w:rFonts w:asciiTheme="minorHAnsi" w:eastAsiaTheme="minorEastAsia" w:hAnsiTheme="minorHAnsi"/>
                <w:noProof/>
                <w:lang w:eastAsia="en-AU"/>
              </w:rPr>
              <w:tab/>
            </w:r>
            <w:r w:rsidRPr="00D456CB">
              <w:rPr>
                <w:rStyle w:val="Hyperlink"/>
                <w:noProof/>
              </w:rPr>
              <w:t>XML Validation Rules</w:t>
            </w:r>
            <w:r>
              <w:rPr>
                <w:noProof/>
                <w:webHidden/>
              </w:rPr>
              <w:tab/>
            </w:r>
            <w:r>
              <w:rPr>
                <w:noProof/>
                <w:webHidden/>
              </w:rPr>
              <w:fldChar w:fldCharType="begin"/>
            </w:r>
            <w:r>
              <w:rPr>
                <w:noProof/>
                <w:webHidden/>
              </w:rPr>
              <w:instrText xml:space="preserve"> PAGEREF _Toc18327367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68" w:history="1">
            <w:r w:rsidRPr="00D456CB">
              <w:rPr>
                <w:rStyle w:val="Hyperlink"/>
                <w:noProof/>
              </w:rPr>
              <w:t>4.3</w:t>
            </w:r>
            <w:r>
              <w:rPr>
                <w:rFonts w:asciiTheme="minorHAnsi" w:eastAsiaTheme="minorEastAsia" w:hAnsiTheme="minorHAnsi"/>
                <w:noProof/>
                <w:lang w:eastAsia="en-AU"/>
              </w:rPr>
              <w:tab/>
            </w:r>
            <w:r w:rsidRPr="00D456CB">
              <w:rPr>
                <w:rStyle w:val="Hyperlink"/>
                <w:noProof/>
              </w:rPr>
              <w:t>XML Input File Details</w:t>
            </w:r>
            <w:r>
              <w:rPr>
                <w:noProof/>
                <w:webHidden/>
              </w:rPr>
              <w:tab/>
            </w:r>
            <w:r>
              <w:rPr>
                <w:noProof/>
                <w:webHidden/>
              </w:rPr>
              <w:fldChar w:fldCharType="begin"/>
            </w:r>
            <w:r>
              <w:rPr>
                <w:noProof/>
                <w:webHidden/>
              </w:rPr>
              <w:instrText xml:space="preserve"> PAGEREF _Toc18327368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69" w:history="1">
            <w:r w:rsidRPr="00D456CB">
              <w:rPr>
                <w:rStyle w:val="Hyperlink"/>
                <w:noProof/>
              </w:rPr>
              <w:t>4.3.1</w:t>
            </w:r>
            <w:r>
              <w:rPr>
                <w:rFonts w:asciiTheme="minorHAnsi" w:eastAsiaTheme="minorEastAsia" w:hAnsiTheme="minorHAnsi"/>
                <w:noProof/>
                <w:lang w:eastAsia="en-AU"/>
              </w:rPr>
              <w:tab/>
            </w:r>
            <w:r w:rsidRPr="00D456CB">
              <w:rPr>
                <w:rStyle w:val="Hyperlink"/>
                <w:noProof/>
              </w:rPr>
              <w:t>XML Input File Processing</w:t>
            </w:r>
            <w:r>
              <w:rPr>
                <w:noProof/>
                <w:webHidden/>
              </w:rPr>
              <w:tab/>
            </w:r>
            <w:r>
              <w:rPr>
                <w:noProof/>
                <w:webHidden/>
              </w:rPr>
              <w:fldChar w:fldCharType="begin"/>
            </w:r>
            <w:r>
              <w:rPr>
                <w:noProof/>
                <w:webHidden/>
              </w:rPr>
              <w:instrText xml:space="preserve"> PAGEREF _Toc18327369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70" w:history="1">
            <w:r w:rsidRPr="00D456CB">
              <w:rPr>
                <w:rStyle w:val="Hyperlink"/>
                <w:noProof/>
              </w:rPr>
              <w:t>4.4</w:t>
            </w:r>
            <w:r>
              <w:rPr>
                <w:rFonts w:asciiTheme="minorHAnsi" w:eastAsiaTheme="minorEastAsia" w:hAnsiTheme="minorHAnsi"/>
                <w:noProof/>
                <w:lang w:eastAsia="en-AU"/>
              </w:rPr>
              <w:tab/>
            </w:r>
            <w:r w:rsidRPr="00D456CB">
              <w:rPr>
                <w:rStyle w:val="Hyperlink"/>
                <w:noProof/>
              </w:rPr>
              <w:t>XML Input File Definition</w:t>
            </w:r>
            <w:r>
              <w:rPr>
                <w:noProof/>
                <w:webHidden/>
              </w:rPr>
              <w:tab/>
            </w:r>
            <w:r>
              <w:rPr>
                <w:noProof/>
                <w:webHidden/>
              </w:rPr>
              <w:fldChar w:fldCharType="begin"/>
            </w:r>
            <w:r>
              <w:rPr>
                <w:noProof/>
                <w:webHidden/>
              </w:rPr>
              <w:instrText xml:space="preserve"> PAGEREF _Toc18327370 \h </w:instrText>
            </w:r>
            <w:r>
              <w:rPr>
                <w:noProof/>
                <w:webHidden/>
              </w:rPr>
            </w:r>
            <w:r>
              <w:rPr>
                <w:noProof/>
                <w:webHidden/>
              </w:rPr>
              <w:fldChar w:fldCharType="separate"/>
            </w:r>
            <w:r>
              <w:rPr>
                <w:noProof/>
                <w:webHidden/>
              </w:rPr>
              <w:t>15</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1" w:history="1">
            <w:r w:rsidRPr="00D456CB">
              <w:rPr>
                <w:rStyle w:val="Hyperlink"/>
                <w:noProof/>
              </w:rPr>
              <w:t>4.4.1</w:t>
            </w:r>
            <w:r>
              <w:rPr>
                <w:rFonts w:asciiTheme="minorHAnsi" w:eastAsiaTheme="minorEastAsia" w:hAnsiTheme="minorHAnsi"/>
                <w:noProof/>
                <w:lang w:eastAsia="en-AU"/>
              </w:rPr>
              <w:tab/>
            </w:r>
            <w:r w:rsidRPr="00D456CB">
              <w:rPr>
                <w:rStyle w:val="Hyperlink"/>
                <w:noProof/>
              </w:rPr>
              <w:t>Clients</w:t>
            </w:r>
            <w:r>
              <w:rPr>
                <w:noProof/>
                <w:webHidden/>
              </w:rPr>
              <w:tab/>
            </w:r>
            <w:r>
              <w:rPr>
                <w:noProof/>
                <w:webHidden/>
              </w:rPr>
              <w:fldChar w:fldCharType="begin"/>
            </w:r>
            <w:r>
              <w:rPr>
                <w:noProof/>
                <w:webHidden/>
              </w:rPr>
              <w:instrText xml:space="preserve"> PAGEREF _Toc18327371 \h </w:instrText>
            </w:r>
            <w:r>
              <w:rPr>
                <w:noProof/>
                <w:webHidden/>
              </w:rPr>
            </w:r>
            <w:r>
              <w:rPr>
                <w:noProof/>
                <w:webHidden/>
              </w:rPr>
              <w:fldChar w:fldCharType="separate"/>
            </w:r>
            <w:r>
              <w:rPr>
                <w:noProof/>
                <w:webHidden/>
              </w:rPr>
              <w:t>16</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2" w:history="1">
            <w:r w:rsidRPr="00D456CB">
              <w:rPr>
                <w:rStyle w:val="Hyperlink"/>
                <w:noProof/>
              </w:rPr>
              <w:t>4.4.2</w:t>
            </w:r>
            <w:r>
              <w:rPr>
                <w:rFonts w:asciiTheme="minorHAnsi" w:eastAsiaTheme="minorEastAsia" w:hAnsiTheme="minorHAnsi"/>
                <w:noProof/>
                <w:lang w:eastAsia="en-AU"/>
              </w:rPr>
              <w:tab/>
            </w:r>
            <w:r w:rsidRPr="00D456CB">
              <w:rPr>
                <w:rStyle w:val="Hyperlink"/>
                <w:noProof/>
              </w:rPr>
              <w:t>Cases</w:t>
            </w:r>
            <w:r>
              <w:rPr>
                <w:noProof/>
                <w:webHidden/>
              </w:rPr>
              <w:tab/>
            </w:r>
            <w:r>
              <w:rPr>
                <w:noProof/>
                <w:webHidden/>
              </w:rPr>
              <w:fldChar w:fldCharType="begin"/>
            </w:r>
            <w:r>
              <w:rPr>
                <w:noProof/>
                <w:webHidden/>
              </w:rPr>
              <w:instrText xml:space="preserve"> PAGEREF _Toc18327372 \h </w:instrText>
            </w:r>
            <w:r>
              <w:rPr>
                <w:noProof/>
                <w:webHidden/>
              </w:rPr>
            </w:r>
            <w:r>
              <w:rPr>
                <w:noProof/>
                <w:webHidden/>
              </w:rPr>
              <w:fldChar w:fldCharType="separate"/>
            </w:r>
            <w:r>
              <w:rPr>
                <w:noProof/>
                <w:webHidden/>
              </w:rPr>
              <w:t>20</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3" w:history="1">
            <w:r w:rsidRPr="00D456CB">
              <w:rPr>
                <w:rStyle w:val="Hyperlink"/>
                <w:noProof/>
              </w:rPr>
              <w:t>4.4.3</w:t>
            </w:r>
            <w:r>
              <w:rPr>
                <w:rFonts w:asciiTheme="minorHAnsi" w:eastAsiaTheme="minorEastAsia" w:hAnsiTheme="minorHAnsi"/>
                <w:noProof/>
                <w:lang w:eastAsia="en-AU"/>
              </w:rPr>
              <w:tab/>
            </w:r>
            <w:r w:rsidRPr="00D456CB">
              <w:rPr>
                <w:rStyle w:val="Hyperlink"/>
                <w:noProof/>
              </w:rPr>
              <w:t>Sessions</w:t>
            </w:r>
            <w:r>
              <w:rPr>
                <w:noProof/>
                <w:webHidden/>
              </w:rPr>
              <w:tab/>
            </w:r>
            <w:r>
              <w:rPr>
                <w:noProof/>
                <w:webHidden/>
              </w:rPr>
              <w:fldChar w:fldCharType="begin"/>
            </w:r>
            <w:r>
              <w:rPr>
                <w:noProof/>
                <w:webHidden/>
              </w:rPr>
              <w:instrText xml:space="preserve"> PAGEREF _Toc18327373 \h </w:instrText>
            </w:r>
            <w:r>
              <w:rPr>
                <w:noProof/>
                <w:webHidden/>
              </w:rPr>
            </w:r>
            <w:r>
              <w:rPr>
                <w:noProof/>
                <w:webHidden/>
              </w:rPr>
              <w:fldChar w:fldCharType="separate"/>
            </w:r>
            <w:r>
              <w:rPr>
                <w:noProof/>
                <w:webHidden/>
              </w:rPr>
              <w:t>22</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4" w:history="1">
            <w:r w:rsidRPr="00D456CB">
              <w:rPr>
                <w:rStyle w:val="Hyperlink"/>
                <w:noProof/>
              </w:rPr>
              <w:t>4.4.4</w:t>
            </w:r>
            <w:r>
              <w:rPr>
                <w:rFonts w:asciiTheme="minorHAnsi" w:eastAsiaTheme="minorEastAsia" w:hAnsiTheme="minorHAnsi"/>
                <w:noProof/>
                <w:lang w:eastAsia="en-AU"/>
              </w:rPr>
              <w:tab/>
            </w:r>
            <w:r w:rsidRPr="00D456CB">
              <w:rPr>
                <w:rStyle w:val="Hyperlink"/>
                <w:noProof/>
              </w:rPr>
              <w:t>SessionAssessments</w:t>
            </w:r>
            <w:r>
              <w:rPr>
                <w:noProof/>
                <w:webHidden/>
              </w:rPr>
              <w:tab/>
            </w:r>
            <w:r>
              <w:rPr>
                <w:noProof/>
                <w:webHidden/>
              </w:rPr>
              <w:fldChar w:fldCharType="begin"/>
            </w:r>
            <w:r>
              <w:rPr>
                <w:noProof/>
                <w:webHidden/>
              </w:rPr>
              <w:instrText xml:space="preserve"> PAGEREF _Toc18327374 \h </w:instrText>
            </w:r>
            <w:r>
              <w:rPr>
                <w:noProof/>
                <w:webHidden/>
              </w:rPr>
            </w:r>
            <w:r>
              <w:rPr>
                <w:noProof/>
                <w:webHidden/>
              </w:rPr>
              <w:fldChar w:fldCharType="separate"/>
            </w:r>
            <w:r>
              <w:rPr>
                <w:noProof/>
                <w:webHidden/>
              </w:rPr>
              <w:t>26</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5" w:history="1">
            <w:r w:rsidRPr="00D456CB">
              <w:rPr>
                <w:rStyle w:val="Hyperlink"/>
                <w:noProof/>
              </w:rPr>
              <w:t>4.4.5</w:t>
            </w:r>
            <w:r>
              <w:rPr>
                <w:rFonts w:asciiTheme="minorHAnsi" w:eastAsiaTheme="minorEastAsia" w:hAnsiTheme="minorHAnsi"/>
                <w:noProof/>
                <w:lang w:eastAsia="en-AU"/>
              </w:rPr>
              <w:tab/>
            </w:r>
            <w:r w:rsidRPr="00D456CB">
              <w:rPr>
                <w:rStyle w:val="Hyperlink"/>
                <w:noProof/>
              </w:rPr>
              <w:t>ClientAssessments</w:t>
            </w:r>
            <w:r>
              <w:rPr>
                <w:noProof/>
                <w:webHidden/>
              </w:rPr>
              <w:tab/>
            </w:r>
            <w:r>
              <w:rPr>
                <w:noProof/>
                <w:webHidden/>
              </w:rPr>
              <w:fldChar w:fldCharType="begin"/>
            </w:r>
            <w:r>
              <w:rPr>
                <w:noProof/>
                <w:webHidden/>
              </w:rPr>
              <w:instrText xml:space="preserve"> PAGEREF _Toc18327375 \h </w:instrText>
            </w:r>
            <w:r>
              <w:rPr>
                <w:noProof/>
                <w:webHidden/>
              </w:rPr>
            </w:r>
            <w:r>
              <w:rPr>
                <w:noProof/>
                <w:webHidden/>
              </w:rPr>
              <w:fldChar w:fldCharType="separate"/>
            </w:r>
            <w:r>
              <w:rPr>
                <w:noProof/>
                <w:webHidden/>
              </w:rPr>
              <w:t>27</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6" w:history="1">
            <w:r w:rsidRPr="00D456CB">
              <w:rPr>
                <w:rStyle w:val="Hyperlink"/>
                <w:noProof/>
              </w:rPr>
              <w:t>4.4.6</w:t>
            </w:r>
            <w:r>
              <w:rPr>
                <w:rFonts w:asciiTheme="minorHAnsi" w:eastAsiaTheme="minorEastAsia" w:hAnsiTheme="minorHAnsi"/>
                <w:noProof/>
                <w:lang w:eastAsia="en-AU"/>
              </w:rPr>
              <w:tab/>
            </w:r>
            <w:r w:rsidRPr="00D456CB">
              <w:rPr>
                <w:rStyle w:val="Hyperlink"/>
                <w:noProof/>
              </w:rPr>
              <w:t>Outlets</w:t>
            </w:r>
            <w:r>
              <w:rPr>
                <w:noProof/>
                <w:webHidden/>
              </w:rPr>
              <w:tab/>
            </w:r>
            <w:r>
              <w:rPr>
                <w:noProof/>
                <w:webHidden/>
              </w:rPr>
              <w:fldChar w:fldCharType="begin"/>
            </w:r>
            <w:r>
              <w:rPr>
                <w:noProof/>
                <w:webHidden/>
              </w:rPr>
              <w:instrText xml:space="preserve"> PAGEREF _Toc18327376 \h </w:instrText>
            </w:r>
            <w:r>
              <w:rPr>
                <w:noProof/>
                <w:webHidden/>
              </w:rPr>
            </w:r>
            <w:r>
              <w:rPr>
                <w:noProof/>
                <w:webHidden/>
              </w:rPr>
              <w:fldChar w:fldCharType="separate"/>
            </w:r>
            <w:r>
              <w:rPr>
                <w:noProof/>
                <w:webHidden/>
              </w:rPr>
              <w:t>28</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77" w:history="1">
            <w:r w:rsidRPr="00D456CB">
              <w:rPr>
                <w:rStyle w:val="Hyperlink"/>
                <w:noProof/>
              </w:rPr>
              <w:t>5</w:t>
            </w:r>
            <w:r>
              <w:rPr>
                <w:rFonts w:asciiTheme="minorHAnsi" w:eastAsiaTheme="minorEastAsia" w:hAnsiTheme="minorHAnsi"/>
                <w:noProof/>
                <w:lang w:eastAsia="en-AU"/>
              </w:rPr>
              <w:tab/>
            </w:r>
            <w:r w:rsidRPr="00D456CB">
              <w:rPr>
                <w:rStyle w:val="Hyperlink"/>
                <w:noProof/>
              </w:rPr>
              <w:t>Error Processing</w:t>
            </w:r>
            <w:r>
              <w:rPr>
                <w:noProof/>
                <w:webHidden/>
              </w:rPr>
              <w:tab/>
            </w:r>
            <w:r>
              <w:rPr>
                <w:noProof/>
                <w:webHidden/>
              </w:rPr>
              <w:fldChar w:fldCharType="begin"/>
            </w:r>
            <w:r>
              <w:rPr>
                <w:noProof/>
                <w:webHidden/>
              </w:rPr>
              <w:instrText xml:space="preserve"> PAGEREF _Toc18327377 \h </w:instrText>
            </w:r>
            <w:r>
              <w:rPr>
                <w:noProof/>
                <w:webHidden/>
              </w:rPr>
            </w:r>
            <w:r>
              <w:rPr>
                <w:noProof/>
                <w:webHidden/>
              </w:rPr>
              <w:fldChar w:fldCharType="separate"/>
            </w:r>
            <w:r>
              <w:rPr>
                <w:noProof/>
                <w:webHidden/>
              </w:rPr>
              <w:t>31</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78" w:history="1">
            <w:r w:rsidRPr="00D456CB">
              <w:rPr>
                <w:rStyle w:val="Hyperlink"/>
                <w:noProof/>
              </w:rPr>
              <w:t>5.1</w:t>
            </w:r>
            <w:r>
              <w:rPr>
                <w:rFonts w:asciiTheme="minorHAnsi" w:eastAsiaTheme="minorEastAsia" w:hAnsiTheme="minorHAnsi"/>
                <w:noProof/>
                <w:lang w:eastAsia="en-AU"/>
              </w:rPr>
              <w:tab/>
            </w:r>
            <w:r w:rsidRPr="00D456CB">
              <w:rPr>
                <w:rStyle w:val="Hyperlink"/>
                <w:noProof/>
              </w:rPr>
              <w:t>Uploaded file errors</w:t>
            </w:r>
            <w:r>
              <w:rPr>
                <w:noProof/>
                <w:webHidden/>
              </w:rPr>
              <w:tab/>
            </w:r>
            <w:r>
              <w:rPr>
                <w:noProof/>
                <w:webHidden/>
              </w:rPr>
              <w:fldChar w:fldCharType="begin"/>
            </w:r>
            <w:r>
              <w:rPr>
                <w:noProof/>
                <w:webHidden/>
              </w:rPr>
              <w:instrText xml:space="preserve"> PAGEREF _Toc18327378 \h </w:instrText>
            </w:r>
            <w:r>
              <w:rPr>
                <w:noProof/>
                <w:webHidden/>
              </w:rPr>
            </w:r>
            <w:r>
              <w:rPr>
                <w:noProof/>
                <w:webHidden/>
              </w:rPr>
              <w:fldChar w:fldCharType="separate"/>
            </w:r>
            <w:r>
              <w:rPr>
                <w:noProof/>
                <w:webHidden/>
              </w:rPr>
              <w:t>31</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79" w:history="1">
            <w:r w:rsidRPr="00D456CB">
              <w:rPr>
                <w:rStyle w:val="Hyperlink"/>
                <w:noProof/>
              </w:rPr>
              <w:t>5.1.1</w:t>
            </w:r>
            <w:r>
              <w:rPr>
                <w:rFonts w:asciiTheme="minorHAnsi" w:eastAsiaTheme="minorEastAsia" w:hAnsiTheme="minorHAnsi"/>
                <w:noProof/>
                <w:lang w:eastAsia="en-AU"/>
              </w:rPr>
              <w:tab/>
            </w:r>
            <w:r w:rsidRPr="00D456CB">
              <w:rPr>
                <w:rStyle w:val="Hyperlink"/>
                <w:noProof/>
              </w:rPr>
              <w:t>View Uploaded Files</w:t>
            </w:r>
            <w:r>
              <w:rPr>
                <w:noProof/>
                <w:webHidden/>
              </w:rPr>
              <w:tab/>
            </w:r>
            <w:r>
              <w:rPr>
                <w:noProof/>
                <w:webHidden/>
              </w:rPr>
              <w:fldChar w:fldCharType="begin"/>
            </w:r>
            <w:r>
              <w:rPr>
                <w:noProof/>
                <w:webHidden/>
              </w:rPr>
              <w:instrText xml:space="preserve"> PAGEREF _Toc18327379 \h </w:instrText>
            </w:r>
            <w:r>
              <w:rPr>
                <w:noProof/>
                <w:webHidden/>
              </w:rPr>
            </w:r>
            <w:r>
              <w:rPr>
                <w:noProof/>
                <w:webHidden/>
              </w:rPr>
              <w:fldChar w:fldCharType="separate"/>
            </w:r>
            <w:r>
              <w:rPr>
                <w:noProof/>
                <w:webHidden/>
              </w:rPr>
              <w:t>31</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80" w:history="1">
            <w:r w:rsidRPr="00D456CB">
              <w:rPr>
                <w:rStyle w:val="Hyperlink"/>
                <w:noProof/>
              </w:rPr>
              <w:t>5.1.2</w:t>
            </w:r>
            <w:r>
              <w:rPr>
                <w:rFonts w:asciiTheme="minorHAnsi" w:eastAsiaTheme="minorEastAsia" w:hAnsiTheme="minorHAnsi"/>
                <w:noProof/>
                <w:lang w:eastAsia="en-AU"/>
              </w:rPr>
              <w:tab/>
            </w:r>
            <w:r w:rsidRPr="00D456CB">
              <w:rPr>
                <w:rStyle w:val="Hyperlink"/>
                <w:noProof/>
              </w:rPr>
              <w:t>Upload file details</w:t>
            </w:r>
            <w:r>
              <w:rPr>
                <w:noProof/>
                <w:webHidden/>
              </w:rPr>
              <w:tab/>
            </w:r>
            <w:r>
              <w:rPr>
                <w:noProof/>
                <w:webHidden/>
              </w:rPr>
              <w:fldChar w:fldCharType="begin"/>
            </w:r>
            <w:r>
              <w:rPr>
                <w:noProof/>
                <w:webHidden/>
              </w:rPr>
              <w:instrText xml:space="preserve"> PAGEREF _Toc18327380 \h </w:instrText>
            </w:r>
            <w:r>
              <w:rPr>
                <w:noProof/>
                <w:webHidden/>
              </w:rPr>
            </w:r>
            <w:r>
              <w:rPr>
                <w:noProof/>
                <w:webHidden/>
              </w:rPr>
              <w:fldChar w:fldCharType="separate"/>
            </w:r>
            <w:r>
              <w:rPr>
                <w:noProof/>
                <w:webHidden/>
              </w:rPr>
              <w:t>31</w:t>
            </w:r>
            <w:r>
              <w:rPr>
                <w:noProof/>
                <w:webHidden/>
              </w:rPr>
              <w:fldChar w:fldCharType="end"/>
            </w:r>
          </w:hyperlink>
        </w:p>
        <w:p w:rsidR="00323C38" w:rsidRDefault="00323C38">
          <w:pPr>
            <w:pStyle w:val="TOC2"/>
            <w:tabs>
              <w:tab w:val="left" w:pos="880"/>
              <w:tab w:val="right" w:leader="dot" w:pos="9016"/>
            </w:tabs>
            <w:rPr>
              <w:rFonts w:asciiTheme="minorHAnsi" w:eastAsiaTheme="minorEastAsia" w:hAnsiTheme="minorHAnsi"/>
              <w:noProof/>
              <w:lang w:eastAsia="en-AU"/>
            </w:rPr>
          </w:pPr>
          <w:hyperlink w:anchor="_Toc18327381" w:history="1">
            <w:r w:rsidRPr="00D456CB">
              <w:rPr>
                <w:rStyle w:val="Hyperlink"/>
                <w:noProof/>
              </w:rPr>
              <w:t>5.2</w:t>
            </w:r>
            <w:r>
              <w:rPr>
                <w:rFonts w:asciiTheme="minorHAnsi" w:eastAsiaTheme="minorEastAsia" w:hAnsiTheme="minorHAnsi"/>
                <w:noProof/>
                <w:lang w:eastAsia="en-AU"/>
              </w:rPr>
              <w:tab/>
            </w:r>
            <w:r w:rsidRPr="00D456CB">
              <w:rPr>
                <w:rStyle w:val="Hyperlink"/>
                <w:noProof/>
              </w:rPr>
              <w:t>Error Report File</w:t>
            </w:r>
            <w:r>
              <w:rPr>
                <w:noProof/>
                <w:webHidden/>
              </w:rPr>
              <w:tab/>
            </w:r>
            <w:r>
              <w:rPr>
                <w:noProof/>
                <w:webHidden/>
              </w:rPr>
              <w:fldChar w:fldCharType="begin"/>
            </w:r>
            <w:r>
              <w:rPr>
                <w:noProof/>
                <w:webHidden/>
              </w:rPr>
              <w:instrText xml:space="preserve"> PAGEREF _Toc18327381 \h </w:instrText>
            </w:r>
            <w:r>
              <w:rPr>
                <w:noProof/>
                <w:webHidden/>
              </w:rPr>
            </w:r>
            <w:r>
              <w:rPr>
                <w:noProof/>
                <w:webHidden/>
              </w:rPr>
              <w:fldChar w:fldCharType="separate"/>
            </w:r>
            <w:r>
              <w:rPr>
                <w:noProof/>
                <w:webHidden/>
              </w:rPr>
              <w:t>32</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82" w:history="1">
            <w:r w:rsidRPr="00D456CB">
              <w:rPr>
                <w:rStyle w:val="Hyperlink"/>
                <w:noProof/>
              </w:rPr>
              <w:t>5.2.1</w:t>
            </w:r>
            <w:r>
              <w:rPr>
                <w:rFonts w:asciiTheme="minorHAnsi" w:eastAsiaTheme="minorEastAsia" w:hAnsiTheme="minorHAnsi"/>
                <w:noProof/>
                <w:lang w:eastAsia="en-AU"/>
              </w:rPr>
              <w:tab/>
            </w:r>
            <w:r w:rsidRPr="00D456CB">
              <w:rPr>
                <w:rStyle w:val="Hyperlink"/>
                <w:noProof/>
              </w:rPr>
              <w:t>Format</w:t>
            </w:r>
            <w:r>
              <w:rPr>
                <w:noProof/>
                <w:webHidden/>
              </w:rPr>
              <w:tab/>
            </w:r>
            <w:r>
              <w:rPr>
                <w:noProof/>
                <w:webHidden/>
              </w:rPr>
              <w:fldChar w:fldCharType="begin"/>
            </w:r>
            <w:r>
              <w:rPr>
                <w:noProof/>
                <w:webHidden/>
              </w:rPr>
              <w:instrText xml:space="preserve"> PAGEREF _Toc18327382 \h </w:instrText>
            </w:r>
            <w:r>
              <w:rPr>
                <w:noProof/>
                <w:webHidden/>
              </w:rPr>
            </w:r>
            <w:r>
              <w:rPr>
                <w:noProof/>
                <w:webHidden/>
              </w:rPr>
              <w:fldChar w:fldCharType="separate"/>
            </w:r>
            <w:r>
              <w:rPr>
                <w:noProof/>
                <w:webHidden/>
              </w:rPr>
              <w:t>32</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83" w:history="1">
            <w:r w:rsidRPr="00D456CB">
              <w:rPr>
                <w:rStyle w:val="Hyperlink"/>
                <w:noProof/>
              </w:rPr>
              <w:t>5.2.2</w:t>
            </w:r>
            <w:r>
              <w:rPr>
                <w:rFonts w:asciiTheme="minorHAnsi" w:eastAsiaTheme="minorEastAsia" w:hAnsiTheme="minorHAnsi"/>
                <w:noProof/>
                <w:lang w:eastAsia="en-AU"/>
              </w:rPr>
              <w:tab/>
            </w:r>
            <w:r w:rsidRPr="00D456CB">
              <w:rPr>
                <w:rStyle w:val="Hyperlink"/>
                <w:noProof/>
              </w:rPr>
              <w:t>Error Report File Details</w:t>
            </w:r>
            <w:r>
              <w:rPr>
                <w:noProof/>
                <w:webHidden/>
              </w:rPr>
              <w:tab/>
            </w:r>
            <w:r>
              <w:rPr>
                <w:noProof/>
                <w:webHidden/>
              </w:rPr>
              <w:fldChar w:fldCharType="begin"/>
            </w:r>
            <w:r>
              <w:rPr>
                <w:noProof/>
                <w:webHidden/>
              </w:rPr>
              <w:instrText xml:space="preserve"> PAGEREF _Toc18327383 \h </w:instrText>
            </w:r>
            <w:r>
              <w:rPr>
                <w:noProof/>
                <w:webHidden/>
              </w:rPr>
            </w:r>
            <w:r>
              <w:rPr>
                <w:noProof/>
                <w:webHidden/>
              </w:rPr>
              <w:fldChar w:fldCharType="separate"/>
            </w:r>
            <w:r>
              <w:rPr>
                <w:noProof/>
                <w:webHidden/>
              </w:rPr>
              <w:t>32</w:t>
            </w:r>
            <w:r>
              <w:rPr>
                <w:noProof/>
                <w:webHidden/>
              </w:rPr>
              <w:fldChar w:fldCharType="end"/>
            </w:r>
          </w:hyperlink>
        </w:p>
        <w:p w:rsidR="00323C38" w:rsidRDefault="00323C38">
          <w:pPr>
            <w:pStyle w:val="TOC3"/>
            <w:tabs>
              <w:tab w:val="left" w:pos="1320"/>
              <w:tab w:val="right" w:leader="dot" w:pos="9016"/>
            </w:tabs>
            <w:rPr>
              <w:rFonts w:asciiTheme="minorHAnsi" w:eastAsiaTheme="minorEastAsia" w:hAnsiTheme="minorHAnsi"/>
              <w:noProof/>
              <w:lang w:eastAsia="en-AU"/>
            </w:rPr>
          </w:pPr>
          <w:hyperlink w:anchor="_Toc18327384" w:history="1">
            <w:r w:rsidRPr="00D456CB">
              <w:rPr>
                <w:rStyle w:val="Hyperlink"/>
                <w:noProof/>
              </w:rPr>
              <w:t>5.2.3</w:t>
            </w:r>
            <w:r>
              <w:rPr>
                <w:rFonts w:asciiTheme="minorHAnsi" w:eastAsiaTheme="minorEastAsia" w:hAnsiTheme="minorHAnsi"/>
                <w:noProof/>
                <w:lang w:eastAsia="en-AU"/>
              </w:rPr>
              <w:tab/>
            </w:r>
            <w:r w:rsidRPr="00D456CB">
              <w:rPr>
                <w:rStyle w:val="Hyperlink"/>
                <w:noProof/>
              </w:rPr>
              <w:t>Error Report File Definition</w:t>
            </w:r>
            <w:r>
              <w:rPr>
                <w:noProof/>
                <w:webHidden/>
              </w:rPr>
              <w:tab/>
            </w:r>
            <w:r>
              <w:rPr>
                <w:noProof/>
                <w:webHidden/>
              </w:rPr>
              <w:fldChar w:fldCharType="begin"/>
            </w:r>
            <w:r>
              <w:rPr>
                <w:noProof/>
                <w:webHidden/>
              </w:rPr>
              <w:instrText xml:space="preserve"> PAGEREF _Toc18327384 \h </w:instrText>
            </w:r>
            <w:r>
              <w:rPr>
                <w:noProof/>
                <w:webHidden/>
              </w:rPr>
            </w:r>
            <w:r>
              <w:rPr>
                <w:noProof/>
                <w:webHidden/>
              </w:rPr>
              <w:fldChar w:fldCharType="separate"/>
            </w:r>
            <w:r>
              <w:rPr>
                <w:noProof/>
                <w:webHidden/>
              </w:rPr>
              <w:t>32</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85" w:history="1">
            <w:r w:rsidRPr="00D456CB">
              <w:rPr>
                <w:rStyle w:val="Hyperlink"/>
                <w:noProof/>
              </w:rPr>
              <w:t>6</w:t>
            </w:r>
            <w:r>
              <w:rPr>
                <w:rFonts w:asciiTheme="minorHAnsi" w:eastAsiaTheme="minorEastAsia" w:hAnsiTheme="minorHAnsi"/>
                <w:noProof/>
                <w:lang w:eastAsia="en-AU"/>
              </w:rPr>
              <w:tab/>
            </w:r>
            <w:r w:rsidRPr="00D456CB">
              <w:rPr>
                <w:rStyle w:val="Hyperlink"/>
                <w:noProof/>
              </w:rPr>
              <w:t>Appendix A. Sample XML</w:t>
            </w:r>
            <w:r>
              <w:rPr>
                <w:noProof/>
                <w:webHidden/>
              </w:rPr>
              <w:tab/>
            </w:r>
            <w:r>
              <w:rPr>
                <w:noProof/>
                <w:webHidden/>
              </w:rPr>
              <w:fldChar w:fldCharType="begin"/>
            </w:r>
            <w:r>
              <w:rPr>
                <w:noProof/>
                <w:webHidden/>
              </w:rPr>
              <w:instrText xml:space="preserve"> PAGEREF _Toc18327385 \h </w:instrText>
            </w:r>
            <w:r>
              <w:rPr>
                <w:noProof/>
                <w:webHidden/>
              </w:rPr>
            </w:r>
            <w:r>
              <w:rPr>
                <w:noProof/>
                <w:webHidden/>
              </w:rPr>
              <w:fldChar w:fldCharType="separate"/>
            </w:r>
            <w:r>
              <w:rPr>
                <w:noProof/>
                <w:webHidden/>
              </w:rPr>
              <w:t>33</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86" w:history="1">
            <w:r w:rsidRPr="00D456CB">
              <w:rPr>
                <w:rStyle w:val="Hyperlink"/>
                <w:noProof/>
              </w:rPr>
              <w:t>7</w:t>
            </w:r>
            <w:r>
              <w:rPr>
                <w:rFonts w:asciiTheme="minorHAnsi" w:eastAsiaTheme="minorEastAsia" w:hAnsiTheme="minorHAnsi"/>
                <w:noProof/>
                <w:lang w:eastAsia="en-AU"/>
              </w:rPr>
              <w:tab/>
            </w:r>
            <w:r w:rsidRPr="00D456CB">
              <w:rPr>
                <w:rStyle w:val="Hyperlink"/>
                <w:noProof/>
              </w:rPr>
              <w:t>Appendix B. Activity Specific Requirements</w:t>
            </w:r>
            <w:r>
              <w:rPr>
                <w:noProof/>
                <w:webHidden/>
              </w:rPr>
              <w:tab/>
            </w:r>
            <w:r>
              <w:rPr>
                <w:noProof/>
                <w:webHidden/>
              </w:rPr>
              <w:fldChar w:fldCharType="begin"/>
            </w:r>
            <w:r>
              <w:rPr>
                <w:noProof/>
                <w:webHidden/>
              </w:rPr>
              <w:instrText xml:space="preserve"> PAGEREF _Toc18327386 \h </w:instrText>
            </w:r>
            <w:r>
              <w:rPr>
                <w:noProof/>
                <w:webHidden/>
              </w:rPr>
            </w:r>
            <w:r>
              <w:rPr>
                <w:noProof/>
                <w:webHidden/>
              </w:rPr>
              <w:fldChar w:fldCharType="separate"/>
            </w:r>
            <w:r>
              <w:rPr>
                <w:noProof/>
                <w:webHidden/>
              </w:rPr>
              <w:t>37</w:t>
            </w:r>
            <w:r>
              <w:rPr>
                <w:noProof/>
                <w:webHidden/>
              </w:rPr>
              <w:fldChar w:fldCharType="end"/>
            </w:r>
          </w:hyperlink>
        </w:p>
        <w:p w:rsidR="00323C38" w:rsidRDefault="00323C38">
          <w:pPr>
            <w:pStyle w:val="TOC1"/>
            <w:tabs>
              <w:tab w:val="left" w:pos="440"/>
              <w:tab w:val="right" w:leader="dot" w:pos="9016"/>
            </w:tabs>
            <w:rPr>
              <w:rFonts w:asciiTheme="minorHAnsi" w:eastAsiaTheme="minorEastAsia" w:hAnsiTheme="minorHAnsi"/>
              <w:noProof/>
              <w:lang w:eastAsia="en-AU"/>
            </w:rPr>
          </w:pPr>
          <w:hyperlink w:anchor="_Toc18327387" w:history="1">
            <w:r w:rsidRPr="00D456CB">
              <w:rPr>
                <w:rStyle w:val="Hyperlink"/>
                <w:iCs/>
                <w:smallCaps/>
                <w:noProof/>
              </w:rPr>
              <w:t>8</w:t>
            </w:r>
            <w:r>
              <w:rPr>
                <w:rFonts w:asciiTheme="minorHAnsi" w:eastAsiaTheme="minorEastAsia" w:hAnsiTheme="minorHAnsi"/>
                <w:noProof/>
                <w:lang w:eastAsia="en-AU"/>
              </w:rPr>
              <w:tab/>
            </w:r>
            <w:r w:rsidRPr="00D456CB">
              <w:rPr>
                <w:rStyle w:val="Hyperlink"/>
                <w:noProof/>
              </w:rPr>
              <w:t>Appendix</w:t>
            </w:r>
            <w:r w:rsidRPr="00D456CB">
              <w:rPr>
                <w:rStyle w:val="Hyperlink"/>
                <w:iCs/>
                <w:smallCaps/>
                <w:noProof/>
              </w:rPr>
              <w:t xml:space="preserve"> C</w:t>
            </w:r>
            <w:r w:rsidRPr="00D456CB">
              <w:rPr>
                <w:rStyle w:val="Hyperlink"/>
                <w:noProof/>
              </w:rPr>
              <w:t>. Service Type Specific Requirements</w:t>
            </w:r>
            <w:r>
              <w:rPr>
                <w:noProof/>
                <w:webHidden/>
              </w:rPr>
              <w:tab/>
            </w:r>
            <w:r>
              <w:rPr>
                <w:noProof/>
                <w:webHidden/>
              </w:rPr>
              <w:fldChar w:fldCharType="begin"/>
            </w:r>
            <w:r>
              <w:rPr>
                <w:noProof/>
                <w:webHidden/>
              </w:rPr>
              <w:instrText xml:space="preserve"> PAGEREF _Toc18327387 \h </w:instrText>
            </w:r>
            <w:r>
              <w:rPr>
                <w:noProof/>
                <w:webHidden/>
              </w:rPr>
            </w:r>
            <w:r>
              <w:rPr>
                <w:noProof/>
                <w:webHidden/>
              </w:rPr>
              <w:fldChar w:fldCharType="separate"/>
            </w:r>
            <w:r>
              <w:rPr>
                <w:noProof/>
                <w:webHidden/>
              </w:rPr>
              <w:t>38</w:t>
            </w:r>
            <w:r>
              <w:rPr>
                <w:noProof/>
                <w:webHidden/>
              </w:rPr>
              <w:fldChar w:fldCharType="end"/>
            </w:r>
          </w:hyperlink>
        </w:p>
        <w:p w:rsidR="006F083C" w:rsidRDefault="00EC0E26" w:rsidP="006F083C">
          <w:pPr>
            <w:pStyle w:val="TOC1"/>
            <w:tabs>
              <w:tab w:val="left" w:pos="440"/>
              <w:tab w:val="right" w:leader="dot" w:pos="9016"/>
            </w:tabs>
            <w:rPr>
              <w:i/>
              <w:smallCaps/>
              <w:noProof/>
            </w:rPr>
          </w:pPr>
          <w:r>
            <w:rPr>
              <w:b/>
              <w:bCs/>
              <w:noProof/>
            </w:rPr>
            <w:fldChar w:fldCharType="end"/>
          </w:r>
        </w:p>
      </w:sdtContent>
    </w:sdt>
    <w:bookmarkStart w:id="2" w:name="_Toc401069476" w:displacedByCustomXml="prev"/>
    <w:bookmarkStart w:id="3" w:name="_Ref371924085" w:displacedByCustomXml="prev"/>
    <w:bookmarkStart w:id="4" w:name="_Toc378771431" w:displacedByCustomXml="prev"/>
    <w:p w:rsidR="00563CE1" w:rsidRPr="006F083C" w:rsidRDefault="00563CE1" w:rsidP="006F083C">
      <w:pPr>
        <w:spacing w:after="0"/>
      </w:pPr>
      <w:r>
        <w:rPr>
          <w:rFonts w:eastAsia="Times New Roman"/>
          <w:lang w:eastAsia="en-AU"/>
        </w:rPr>
        <w:br w:type="page"/>
      </w:r>
    </w:p>
    <w:p w:rsidR="009C5981" w:rsidRPr="009C5981" w:rsidRDefault="009C5981" w:rsidP="00964595">
      <w:pPr>
        <w:pStyle w:val="Heading1"/>
        <w:ind w:left="284" w:hanging="284"/>
        <w:rPr>
          <w:rFonts w:eastAsia="Times New Roman"/>
          <w:lang w:eastAsia="en-AU"/>
        </w:rPr>
      </w:pPr>
      <w:bookmarkStart w:id="5" w:name="_Toc18327349"/>
      <w:r w:rsidRPr="009C5981">
        <w:rPr>
          <w:rFonts w:eastAsia="Times New Roman"/>
          <w:lang w:eastAsia="en-AU"/>
        </w:rPr>
        <w:lastRenderedPageBreak/>
        <w:t>Overview</w:t>
      </w:r>
      <w:bookmarkEnd w:id="2"/>
      <w:bookmarkEnd w:id="5"/>
    </w:p>
    <w:p w:rsidR="009C5981" w:rsidRPr="007E399D" w:rsidRDefault="007E399D" w:rsidP="007E399D">
      <w:pPr>
        <w:pStyle w:val="Heading2"/>
        <w:numPr>
          <w:ilvl w:val="1"/>
          <w:numId w:val="1"/>
        </w:numPr>
      </w:pPr>
      <w:bookmarkStart w:id="6" w:name="_Toc18327350"/>
      <w:r w:rsidRPr="007E399D">
        <w:t>The Data Exchange</w:t>
      </w:r>
      <w:bookmarkEnd w:id="6"/>
    </w:p>
    <w:p w:rsidR="009C5981" w:rsidRPr="009C5981" w:rsidRDefault="009C5981" w:rsidP="007E399D">
      <w:pPr>
        <w:rPr>
          <w:lang w:eastAsia="en-AU"/>
        </w:rPr>
      </w:pPr>
      <w:r w:rsidRPr="009C5981">
        <w:rPr>
          <w:lang w:eastAsia="en-AU"/>
        </w:rPr>
        <w:t xml:space="preserve">As part of a new way of working, the Department of Social Services (DSS) </w:t>
      </w:r>
      <w:r w:rsidR="006C4325">
        <w:rPr>
          <w:lang w:eastAsia="en-AU"/>
        </w:rPr>
        <w:t>has implemented</w:t>
      </w:r>
      <w:r w:rsidR="002968B8">
        <w:rPr>
          <w:lang w:eastAsia="en-AU"/>
        </w:rPr>
        <w:t xml:space="preserve"> improved program</w:t>
      </w:r>
      <w:r w:rsidRPr="009C5981">
        <w:rPr>
          <w:lang w:eastAsia="en-AU"/>
        </w:rPr>
        <w:t xml:space="preserve"> performance reporting processes in grant agreements. DSS </w:t>
      </w:r>
      <w:r w:rsidR="006C4325">
        <w:rPr>
          <w:lang w:eastAsia="en-AU"/>
        </w:rPr>
        <w:t>has</w:t>
      </w:r>
      <w:r w:rsidRPr="009C5981">
        <w:rPr>
          <w:lang w:eastAsia="en-AU"/>
        </w:rPr>
        <w:t xml:space="preserve"> progressively introduce standardised, prioritised, and collaborative reporting processes across many </w:t>
      </w:r>
      <w:r w:rsidR="002968B8">
        <w:rPr>
          <w:lang w:eastAsia="en-AU"/>
        </w:rPr>
        <w:t>grants program</w:t>
      </w:r>
      <w:r w:rsidRPr="009C5981">
        <w:rPr>
          <w:lang w:eastAsia="en-AU"/>
        </w:rPr>
        <w:t>s from 1 July 2014</w:t>
      </w:r>
      <w:r w:rsidR="009174C1">
        <w:rPr>
          <w:lang w:eastAsia="en-AU"/>
        </w:rPr>
        <w:t>.</w:t>
      </w:r>
    </w:p>
    <w:p w:rsidR="009C5981" w:rsidRPr="009C5981" w:rsidRDefault="009C5981" w:rsidP="007E399D">
      <w:pPr>
        <w:rPr>
          <w:lang w:eastAsia="en-AU"/>
        </w:rPr>
      </w:pPr>
      <w:r w:rsidRPr="009C5981">
        <w:rPr>
          <w:lang w:eastAsia="en-AU"/>
        </w:rPr>
        <w:t xml:space="preserve">This new approach to reporting </w:t>
      </w:r>
      <w:r w:rsidR="006C4325">
        <w:rPr>
          <w:lang w:eastAsia="en-AU"/>
        </w:rPr>
        <w:t>is</w:t>
      </w:r>
      <w:r w:rsidRPr="009C5981">
        <w:rPr>
          <w:lang w:eastAsia="en-AU"/>
        </w:rPr>
        <w:t xml:space="preserve"> streamlined, processes automated and </w:t>
      </w:r>
      <w:r w:rsidR="006C4325">
        <w:rPr>
          <w:lang w:eastAsia="en-AU"/>
        </w:rPr>
        <w:t>shifts the</w:t>
      </w:r>
      <w:r w:rsidRPr="009C5981">
        <w:rPr>
          <w:lang w:eastAsia="en-AU"/>
        </w:rPr>
        <w:t xml:space="preserve"> focus of performance measurement from outputs to more meaningful information about service delivery outcomes.</w:t>
      </w:r>
    </w:p>
    <w:p w:rsidR="009C5981" w:rsidRPr="009C5981" w:rsidRDefault="009C5981" w:rsidP="007E399D">
      <w:pPr>
        <w:rPr>
          <w:lang w:eastAsia="en-AU"/>
        </w:rPr>
      </w:pPr>
      <w:r w:rsidRPr="009C5981">
        <w:rPr>
          <w:lang w:eastAsia="en-AU"/>
        </w:rPr>
        <w:t xml:space="preserve">Data requirements </w:t>
      </w:r>
      <w:r w:rsidR="006C4325">
        <w:rPr>
          <w:lang w:eastAsia="en-AU"/>
        </w:rPr>
        <w:t>are</w:t>
      </w:r>
      <w:r w:rsidRPr="009C5981">
        <w:rPr>
          <w:lang w:eastAsia="en-AU"/>
        </w:rPr>
        <w:t xml:space="preserve"> divided into two parts: a small set of mandatory </w:t>
      </w:r>
      <w:r w:rsidRPr="009C5981">
        <w:rPr>
          <w:i/>
          <w:lang w:eastAsia="en-AU"/>
        </w:rPr>
        <w:t>priority requirements</w:t>
      </w:r>
      <w:r w:rsidRPr="009C5981">
        <w:rPr>
          <w:lang w:eastAsia="en-AU"/>
        </w:rPr>
        <w:t xml:space="preserve"> that all </w:t>
      </w:r>
      <w:r w:rsidR="0007396B">
        <w:rPr>
          <w:lang w:eastAsia="en-AU"/>
        </w:rPr>
        <w:t>organisations</w:t>
      </w:r>
      <w:r w:rsidRPr="009C5981">
        <w:rPr>
          <w:lang w:eastAsia="en-AU"/>
        </w:rPr>
        <w:t xml:space="preserve"> must report, and a voluntary extended data set that </w:t>
      </w:r>
      <w:r w:rsidR="0007396B">
        <w:rPr>
          <w:lang w:eastAsia="en-AU"/>
        </w:rPr>
        <w:t>organisations</w:t>
      </w:r>
      <w:r w:rsidRPr="009C5981">
        <w:rPr>
          <w:lang w:eastAsia="en-AU"/>
        </w:rPr>
        <w:t xml:space="preserve"> can choose to share with the Department in return for relevant and meaningful reports, known as the </w:t>
      </w:r>
      <w:r w:rsidRPr="009C5981">
        <w:rPr>
          <w:i/>
          <w:lang w:eastAsia="en-AU"/>
        </w:rPr>
        <w:t>partnership approach</w:t>
      </w:r>
      <w:r w:rsidRPr="009C5981">
        <w:rPr>
          <w:lang w:eastAsia="en-AU"/>
        </w:rPr>
        <w:t xml:space="preserve">.  </w:t>
      </w:r>
    </w:p>
    <w:p w:rsidR="009C5981" w:rsidRPr="009C5981" w:rsidRDefault="0007396B" w:rsidP="007E399D">
      <w:pPr>
        <w:rPr>
          <w:lang w:eastAsia="en-AU"/>
        </w:rPr>
      </w:pPr>
      <w:r>
        <w:rPr>
          <w:lang w:eastAsia="en-AU"/>
        </w:rPr>
        <w:t>Organisations</w:t>
      </w:r>
      <w:r w:rsidR="009C5981" w:rsidRPr="009C5981">
        <w:rPr>
          <w:lang w:eastAsia="en-AU"/>
        </w:rPr>
        <w:t xml:space="preserve"> who do not have their own case management tools can access a free, simple IT system (the </w:t>
      </w:r>
      <w:r w:rsidR="009C5981" w:rsidRPr="009C5981">
        <w:rPr>
          <w:i/>
          <w:lang w:eastAsia="en-AU"/>
        </w:rPr>
        <w:t>Data Exchange</w:t>
      </w:r>
      <w:r w:rsidR="009C5981" w:rsidRPr="009C5981">
        <w:rPr>
          <w:lang w:eastAsia="en-AU"/>
        </w:rPr>
        <w:t xml:space="preserve"> web-based portal). The </w:t>
      </w:r>
      <w:r w:rsidR="009C5981" w:rsidRPr="009C5981">
        <w:rPr>
          <w:i/>
          <w:lang w:eastAsia="en-AU"/>
        </w:rPr>
        <w:t>Data Exchange</w:t>
      </w:r>
      <w:r w:rsidR="009C5981" w:rsidRPr="009C5981">
        <w:rPr>
          <w:lang w:eastAsia="en-AU"/>
        </w:rPr>
        <w:t xml:space="preserve"> also supports </w:t>
      </w:r>
      <w:r>
        <w:rPr>
          <w:lang w:eastAsia="en-AU"/>
        </w:rPr>
        <w:t>organisations</w:t>
      </w:r>
      <w:r w:rsidR="009C5981" w:rsidRPr="009C5981">
        <w:rPr>
          <w:lang w:eastAsia="en-AU"/>
        </w:rPr>
        <w:t xml:space="preserve"> who have compatible case management tools to transfer information directly from their own systems through bulk uploading and </w:t>
      </w:r>
      <w:r w:rsidR="0067529A" w:rsidRPr="009C5981">
        <w:rPr>
          <w:lang w:eastAsia="en-AU"/>
        </w:rPr>
        <w:t>system-to-system</w:t>
      </w:r>
      <w:r w:rsidR="009C5981" w:rsidRPr="009C5981">
        <w:rPr>
          <w:lang w:eastAsia="en-AU"/>
        </w:rPr>
        <w:t xml:space="preserve"> transfers.</w:t>
      </w:r>
    </w:p>
    <w:p w:rsidR="009C5981" w:rsidRPr="007E399D" w:rsidRDefault="007E399D" w:rsidP="007E399D">
      <w:pPr>
        <w:pStyle w:val="Heading2"/>
        <w:numPr>
          <w:ilvl w:val="1"/>
          <w:numId w:val="1"/>
        </w:numPr>
        <w:tabs>
          <w:tab w:val="num" w:pos="718"/>
        </w:tabs>
      </w:pPr>
      <w:bookmarkStart w:id="7" w:name="_Toc18327351"/>
      <w:r w:rsidRPr="007E399D">
        <w:t>Purpose of this Document</w:t>
      </w:r>
      <w:bookmarkEnd w:id="7"/>
    </w:p>
    <w:p w:rsidR="009C5981" w:rsidRPr="009C5981" w:rsidRDefault="009C5981" w:rsidP="00F91E23">
      <w:pPr>
        <w:rPr>
          <w:lang w:eastAsia="en-AU"/>
        </w:rPr>
      </w:pPr>
      <w:r w:rsidRPr="009C5981">
        <w:rPr>
          <w:lang w:eastAsia="en-AU"/>
        </w:rPr>
        <w:t xml:space="preserve">This document specifies the technical requirements for </w:t>
      </w:r>
      <w:r w:rsidR="0007396B">
        <w:rPr>
          <w:lang w:eastAsia="en-AU"/>
        </w:rPr>
        <w:t>organisations</w:t>
      </w:r>
      <w:r w:rsidRPr="009C5981">
        <w:rPr>
          <w:lang w:eastAsia="en-AU"/>
        </w:rPr>
        <w:t xml:space="preserve"> who would prefer to transmit their data using</w:t>
      </w:r>
      <w:r>
        <w:rPr>
          <w:lang w:eastAsia="en-AU"/>
        </w:rPr>
        <w:t xml:space="preserve"> bulk uploads</w:t>
      </w:r>
      <w:r w:rsidRPr="009C5981">
        <w:rPr>
          <w:lang w:eastAsia="en-AU"/>
        </w:rPr>
        <w:t xml:space="preserve">. This document will focus on the technical requirements for uploading an XML file on to the Data Exchange. </w:t>
      </w:r>
    </w:p>
    <w:p w:rsidR="009C5981" w:rsidRPr="009C5981" w:rsidRDefault="009C5981" w:rsidP="00F91E23">
      <w:pPr>
        <w:rPr>
          <w:lang w:eastAsia="en-AU"/>
        </w:rPr>
      </w:pPr>
      <w:r w:rsidRPr="009C5981">
        <w:rPr>
          <w:lang w:eastAsia="en-AU"/>
        </w:rPr>
        <w:t>The following is described within this document:</w:t>
      </w:r>
    </w:p>
    <w:p w:rsidR="009C5981" w:rsidRPr="009C5981" w:rsidRDefault="009C5981" w:rsidP="00F91E23">
      <w:pPr>
        <w:pStyle w:val="ListParagraph"/>
        <w:numPr>
          <w:ilvl w:val="0"/>
          <w:numId w:val="24"/>
        </w:numPr>
        <w:rPr>
          <w:lang w:eastAsia="en-AU"/>
        </w:rPr>
      </w:pPr>
      <w:r w:rsidRPr="009C5981">
        <w:rPr>
          <w:lang w:eastAsia="en-AU"/>
        </w:rPr>
        <w:t xml:space="preserve">Interface </w:t>
      </w:r>
      <w:r>
        <w:rPr>
          <w:lang w:eastAsia="en-AU"/>
        </w:rPr>
        <w:t>d</w:t>
      </w:r>
      <w:r w:rsidRPr="009C5981">
        <w:rPr>
          <w:lang w:eastAsia="en-AU"/>
        </w:rPr>
        <w:t>etails – technical infrastructure, security and authentication</w:t>
      </w:r>
    </w:p>
    <w:p w:rsidR="009C5981" w:rsidRPr="009C5981" w:rsidRDefault="009C5981" w:rsidP="00F91E23">
      <w:pPr>
        <w:pStyle w:val="ListParagraph"/>
        <w:numPr>
          <w:ilvl w:val="0"/>
          <w:numId w:val="24"/>
        </w:numPr>
        <w:rPr>
          <w:lang w:eastAsia="en-AU"/>
        </w:rPr>
      </w:pPr>
      <w:r>
        <w:rPr>
          <w:lang w:eastAsia="en-AU"/>
        </w:rPr>
        <w:t>Reference d</w:t>
      </w:r>
      <w:r w:rsidRPr="009C5981">
        <w:rPr>
          <w:lang w:eastAsia="en-AU"/>
        </w:rPr>
        <w:t>ata</w:t>
      </w:r>
    </w:p>
    <w:p w:rsidR="009C5981" w:rsidRPr="009C5981" w:rsidRDefault="009C5981" w:rsidP="00F91E23">
      <w:pPr>
        <w:pStyle w:val="ListParagraph"/>
        <w:numPr>
          <w:ilvl w:val="0"/>
          <w:numId w:val="24"/>
        </w:numPr>
        <w:rPr>
          <w:lang w:eastAsia="en-AU"/>
        </w:rPr>
      </w:pPr>
      <w:r w:rsidRPr="009C5981">
        <w:rPr>
          <w:lang w:eastAsia="en-AU"/>
        </w:rPr>
        <w:t xml:space="preserve">Bulk Upload XML File – data formats, commonly used data terms, examples </w:t>
      </w:r>
    </w:p>
    <w:p w:rsidR="009C5981" w:rsidRPr="007E399D" w:rsidRDefault="009C5981" w:rsidP="00F91E23">
      <w:pPr>
        <w:pStyle w:val="ListParagraph"/>
        <w:numPr>
          <w:ilvl w:val="0"/>
          <w:numId w:val="24"/>
        </w:numPr>
        <w:rPr>
          <w:lang w:eastAsia="en-AU"/>
        </w:rPr>
      </w:pPr>
      <w:r>
        <w:rPr>
          <w:lang w:eastAsia="en-AU"/>
        </w:rPr>
        <w:t>Error p</w:t>
      </w:r>
      <w:r w:rsidRPr="009C5981">
        <w:rPr>
          <w:lang w:eastAsia="en-AU"/>
        </w:rPr>
        <w:t>rocessing</w:t>
      </w:r>
    </w:p>
    <w:p w:rsidR="009C5981" w:rsidRPr="009C5981" w:rsidRDefault="009C5981" w:rsidP="00F91E23">
      <w:pPr>
        <w:rPr>
          <w:lang w:eastAsia="en-AU"/>
        </w:rPr>
      </w:pPr>
      <w:r w:rsidRPr="009C5981">
        <w:rPr>
          <w:lang w:eastAsia="en-AU"/>
        </w:rPr>
        <w:t xml:space="preserve">The </w:t>
      </w:r>
      <w:r w:rsidRPr="009C5981">
        <w:rPr>
          <w:i/>
          <w:lang w:eastAsia="en-AU"/>
        </w:rPr>
        <w:t xml:space="preserve">Data Exchange </w:t>
      </w:r>
      <w:r>
        <w:rPr>
          <w:i/>
          <w:lang w:eastAsia="en-AU"/>
        </w:rPr>
        <w:t xml:space="preserve">Bulk File Upload </w:t>
      </w:r>
      <w:r w:rsidRPr="009C5981">
        <w:rPr>
          <w:i/>
          <w:lang w:eastAsia="en-AU"/>
        </w:rPr>
        <w:t>Technical Specifications</w:t>
      </w:r>
      <w:r w:rsidRPr="009C5981">
        <w:rPr>
          <w:lang w:eastAsia="en-AU"/>
        </w:rPr>
        <w:t xml:space="preserve"> should be read in conjunction with the </w:t>
      </w:r>
      <w:r w:rsidRPr="009C3059">
        <w:rPr>
          <w:i/>
          <w:lang w:eastAsia="en-AU"/>
        </w:rPr>
        <w:t>Data Exchange</w:t>
      </w:r>
      <w:r w:rsidRPr="009C5981">
        <w:rPr>
          <w:lang w:eastAsia="en-AU"/>
        </w:rPr>
        <w:t xml:space="preserve"> </w:t>
      </w:r>
      <w:r w:rsidRPr="009C5981">
        <w:rPr>
          <w:i/>
          <w:lang w:eastAsia="en-AU"/>
        </w:rPr>
        <w:t>Protocols</w:t>
      </w:r>
      <w:r w:rsidRPr="009C5981">
        <w:rPr>
          <w:lang w:eastAsia="en-AU"/>
        </w:rPr>
        <w:t xml:space="preserve">, available on the </w:t>
      </w:r>
      <w:hyperlink r:id="rId9" w:history="1">
        <w:r w:rsidR="00D728CC">
          <w:rPr>
            <w:color w:val="0000FF"/>
            <w:u w:val="single"/>
            <w:lang w:eastAsia="en-AU"/>
          </w:rPr>
          <w:t>Data Exchange Website</w:t>
        </w:r>
      </w:hyperlink>
      <w:r w:rsidRPr="009C5981">
        <w:rPr>
          <w:lang w:eastAsia="en-AU"/>
        </w:rPr>
        <w:t xml:space="preserve">. </w:t>
      </w:r>
    </w:p>
    <w:p w:rsidR="009C5981" w:rsidRDefault="009C5981" w:rsidP="00F91E23">
      <w:pPr>
        <w:rPr>
          <w:lang w:eastAsia="en-AU"/>
        </w:rPr>
      </w:pPr>
      <w:r w:rsidRPr="009C5981">
        <w:rPr>
          <w:lang w:eastAsia="en-AU"/>
        </w:rPr>
        <w:t>Support for the interface will be provided by email between Monday to Friday, 8:30am to 5:</w:t>
      </w:r>
      <w:r w:rsidR="00FE196F">
        <w:rPr>
          <w:lang w:eastAsia="en-AU"/>
        </w:rPr>
        <w:t>3</w:t>
      </w:r>
      <w:r w:rsidRPr="009C5981">
        <w:rPr>
          <w:lang w:eastAsia="en-AU"/>
        </w:rPr>
        <w:t>0pm AEST</w:t>
      </w:r>
      <w:r w:rsidR="00FE196F">
        <w:rPr>
          <w:lang w:eastAsia="en-AU"/>
        </w:rPr>
        <w:t>/AEDT</w:t>
      </w:r>
      <w:r w:rsidRPr="009C5981">
        <w:rPr>
          <w:lang w:eastAsia="en-AU"/>
        </w:rPr>
        <w:t xml:space="preserve">, excluding ACT public holidays. For assistance in regards to content in the </w:t>
      </w:r>
      <w:r>
        <w:rPr>
          <w:i/>
          <w:lang w:eastAsia="en-AU"/>
        </w:rPr>
        <w:t xml:space="preserve">Bulk File Upload </w:t>
      </w:r>
      <w:r w:rsidRPr="009C5981">
        <w:rPr>
          <w:i/>
          <w:lang w:eastAsia="en-AU"/>
        </w:rPr>
        <w:t>Technical Specifications</w:t>
      </w:r>
      <w:r w:rsidRPr="009C5981">
        <w:rPr>
          <w:lang w:eastAsia="en-AU"/>
        </w:rPr>
        <w:t xml:space="preserve">, please contact the helpdesk at </w:t>
      </w:r>
      <w:hyperlink r:id="rId10" w:history="1">
        <w:r w:rsidR="006C2472" w:rsidRPr="000F792C">
          <w:rPr>
            <w:rStyle w:val="Hyperlink"/>
          </w:rPr>
          <w:t>DSSDataExchange.Helpdesk@dss.gov.au</w:t>
        </w:r>
      </w:hyperlink>
      <w:r w:rsidRPr="009C5981">
        <w:rPr>
          <w:lang w:eastAsia="en-AU"/>
        </w:rPr>
        <w:t>.</w:t>
      </w:r>
    </w:p>
    <w:bookmarkEnd w:id="4"/>
    <w:bookmarkEnd w:id="3"/>
    <w:p w:rsidR="007E399D" w:rsidRDefault="007E399D">
      <w:pPr>
        <w:rPr>
          <w:rFonts w:eastAsiaTheme="majorEastAsia" w:cstheme="majorBidi"/>
          <w:b/>
          <w:bCs/>
          <w:sz w:val="32"/>
          <w:szCs w:val="28"/>
        </w:rPr>
      </w:pPr>
      <w:r>
        <w:br w:type="page"/>
      </w:r>
    </w:p>
    <w:p w:rsidR="000A7425" w:rsidRPr="00812F08" w:rsidRDefault="000A7425" w:rsidP="00812F08">
      <w:pPr>
        <w:pStyle w:val="Heading1"/>
        <w:numPr>
          <w:ilvl w:val="0"/>
          <w:numId w:val="1"/>
        </w:numPr>
      </w:pPr>
      <w:bookmarkStart w:id="8" w:name="_Toc18327352"/>
      <w:r w:rsidRPr="00812F08">
        <w:lastRenderedPageBreak/>
        <w:t>Interface Details</w:t>
      </w:r>
      <w:bookmarkEnd w:id="8"/>
    </w:p>
    <w:p w:rsidR="0079151D" w:rsidRDefault="0007396B" w:rsidP="00F91E23">
      <w:r>
        <w:rPr>
          <w:lang w:eastAsia="en-AU"/>
        </w:rPr>
        <w:t>Organisations</w:t>
      </w:r>
      <w:r w:rsidR="0079151D">
        <w:t xml:space="preserve"> </w:t>
      </w:r>
      <w:r w:rsidR="003D3439">
        <w:t xml:space="preserve">have the option to </w:t>
      </w:r>
      <w:r w:rsidR="0079151D">
        <w:t xml:space="preserve">generate an XML file (containing </w:t>
      </w:r>
      <w:r w:rsidR="0079151D" w:rsidRPr="00186B35">
        <w:t>client, case, session, session assessment and client assessment data</w:t>
      </w:r>
      <w:r w:rsidR="0079151D">
        <w:t>)</w:t>
      </w:r>
      <w:r w:rsidR="0079151D" w:rsidRPr="00186B35">
        <w:t xml:space="preserve"> </w:t>
      </w:r>
      <w:r w:rsidR="0079151D">
        <w:t xml:space="preserve">from their in-house application and upload this file in to the </w:t>
      </w:r>
      <w:r w:rsidR="00701550">
        <w:t>Data Exchange</w:t>
      </w:r>
      <w:r w:rsidR="0079151D">
        <w:t xml:space="preserve"> </w:t>
      </w:r>
      <w:r w:rsidR="0079151D" w:rsidRPr="00186B35">
        <w:t>Web Portal</w:t>
      </w:r>
      <w:r w:rsidR="0079151D">
        <w:t>.</w:t>
      </w:r>
    </w:p>
    <w:p w:rsidR="009E5CDF" w:rsidRDefault="009E5CDF" w:rsidP="009E5CDF">
      <w:pPr>
        <w:pStyle w:val="Heading2"/>
        <w:numPr>
          <w:ilvl w:val="1"/>
          <w:numId w:val="1"/>
        </w:numPr>
      </w:pPr>
      <w:bookmarkStart w:id="9" w:name="_Toc18327353"/>
      <w:r w:rsidRPr="009E5CDF">
        <w:t>Getting started</w:t>
      </w:r>
      <w:bookmarkEnd w:id="9"/>
    </w:p>
    <w:p w:rsidR="00AB6717" w:rsidRPr="00F42710" w:rsidRDefault="00AB6717" w:rsidP="00F91E23">
      <w:r>
        <w:t>The following diagram illustrates the process for generating a valid XML file to upload:</w:t>
      </w:r>
    </w:p>
    <w:p w:rsidR="009A338C" w:rsidRDefault="00720A89" w:rsidP="007E399D">
      <w:pPr>
        <w:pStyle w:val="BodyText"/>
        <w:jc w:val="center"/>
        <w:rPr>
          <w:sz w:val="22"/>
          <w:szCs w:val="22"/>
        </w:rPr>
      </w:pPr>
      <w:r>
        <w:rPr>
          <w:noProof/>
          <w:sz w:val="22"/>
          <w:szCs w:val="22"/>
        </w:rPr>
        <w:drawing>
          <wp:inline distT="0" distB="0" distL="0" distR="0">
            <wp:extent cx="3183147" cy="3550975"/>
            <wp:effectExtent l="19050" t="19050" r="17780" b="11430"/>
            <wp:docPr id="4" name="Picture 4" descr="This diagram illustrates the process for generating a valid XML file to upload including roles of the organisation administrator (Admin) and the Data Exchange system (DEX).&#10;Step 1 - Download all reference data files (Admin)&#10;Step 2 - Generate XML file (Admin)&#10;Step 3 - Browse and upload XML file (Admin)&#10;Step 4 - Validate XML file (DEX)" title="Getting sta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ow.1.jpg"/>
                    <pic:cNvPicPr/>
                  </pic:nvPicPr>
                  <pic:blipFill>
                    <a:blip r:embed="rId11">
                      <a:extLst>
                        <a:ext uri="{28A0092B-C50C-407E-A947-70E740481C1C}">
                          <a14:useLocalDpi xmlns:a14="http://schemas.microsoft.com/office/drawing/2010/main" val="0"/>
                        </a:ext>
                      </a:extLst>
                    </a:blip>
                    <a:stretch>
                      <a:fillRect/>
                    </a:stretch>
                  </pic:blipFill>
                  <pic:spPr>
                    <a:xfrm>
                      <a:off x="0" y="0"/>
                      <a:ext cx="3203349" cy="3573512"/>
                    </a:xfrm>
                    <a:prstGeom prst="rect">
                      <a:avLst/>
                    </a:prstGeom>
                    <a:ln w="6350">
                      <a:solidFill>
                        <a:schemeClr val="tx1"/>
                      </a:solidFill>
                    </a:ln>
                  </pic:spPr>
                </pic:pic>
              </a:graphicData>
            </a:graphic>
          </wp:inline>
        </w:drawing>
      </w:r>
    </w:p>
    <w:p w:rsidR="000A7425" w:rsidRDefault="000A7425" w:rsidP="00812F08">
      <w:pPr>
        <w:pStyle w:val="Heading2"/>
        <w:numPr>
          <w:ilvl w:val="1"/>
          <w:numId w:val="1"/>
        </w:numPr>
      </w:pPr>
      <w:bookmarkStart w:id="10" w:name="_Toc18327354"/>
      <w:r w:rsidRPr="00812F08">
        <w:t xml:space="preserve">Business </w:t>
      </w:r>
      <w:r w:rsidR="00600516">
        <w:t>P</w:t>
      </w:r>
      <w:r w:rsidRPr="00812F08">
        <w:t>rocess Summary</w:t>
      </w:r>
      <w:bookmarkEnd w:id="10"/>
    </w:p>
    <w:p w:rsidR="000A7425" w:rsidRPr="0007396B" w:rsidRDefault="0007396B" w:rsidP="00186B35">
      <w:pPr>
        <w:pStyle w:val="BodyText"/>
        <w:numPr>
          <w:ilvl w:val="0"/>
          <w:numId w:val="17"/>
        </w:numPr>
        <w:jc w:val="both"/>
        <w:rPr>
          <w:sz w:val="22"/>
          <w:szCs w:val="22"/>
        </w:rPr>
      </w:pPr>
      <w:r w:rsidRPr="0007396B">
        <w:rPr>
          <w:sz w:val="22"/>
          <w:szCs w:val="22"/>
        </w:rPr>
        <w:t>Organisations</w:t>
      </w:r>
      <w:r w:rsidR="000A7425" w:rsidRPr="0007396B">
        <w:rPr>
          <w:sz w:val="22"/>
          <w:szCs w:val="22"/>
        </w:rPr>
        <w:t xml:space="preserve"> enter </w:t>
      </w:r>
      <w:r w:rsidR="00522B60" w:rsidRPr="0007396B">
        <w:rPr>
          <w:sz w:val="22"/>
          <w:szCs w:val="22"/>
        </w:rPr>
        <w:t xml:space="preserve">client, case, session, client assessment and session </w:t>
      </w:r>
      <w:r w:rsidR="005418B1" w:rsidRPr="0007396B">
        <w:rPr>
          <w:sz w:val="22"/>
          <w:szCs w:val="22"/>
        </w:rPr>
        <w:t>assessment details</w:t>
      </w:r>
      <w:r w:rsidR="000A7425" w:rsidRPr="0007396B">
        <w:rPr>
          <w:sz w:val="22"/>
          <w:szCs w:val="22"/>
        </w:rPr>
        <w:t xml:space="preserve"> in their in-house systems.</w:t>
      </w:r>
    </w:p>
    <w:p w:rsidR="000A7425" w:rsidRPr="0007396B" w:rsidRDefault="0007396B" w:rsidP="00186B35">
      <w:pPr>
        <w:pStyle w:val="BodyText"/>
        <w:numPr>
          <w:ilvl w:val="0"/>
          <w:numId w:val="17"/>
        </w:numPr>
        <w:jc w:val="both"/>
        <w:rPr>
          <w:sz w:val="22"/>
          <w:szCs w:val="22"/>
        </w:rPr>
      </w:pPr>
      <w:r w:rsidRPr="0007396B">
        <w:rPr>
          <w:sz w:val="22"/>
          <w:szCs w:val="22"/>
        </w:rPr>
        <w:t>Organisations</w:t>
      </w:r>
      <w:r w:rsidR="000A7425" w:rsidRPr="0007396B">
        <w:rPr>
          <w:sz w:val="22"/>
          <w:szCs w:val="22"/>
        </w:rPr>
        <w:t xml:space="preserve"> export a</w:t>
      </w:r>
      <w:r w:rsidR="007744E9" w:rsidRPr="0007396B">
        <w:rPr>
          <w:sz w:val="22"/>
          <w:szCs w:val="22"/>
        </w:rPr>
        <w:t>n xml</w:t>
      </w:r>
      <w:r w:rsidR="000A7425" w:rsidRPr="0007396B">
        <w:rPr>
          <w:sz w:val="22"/>
          <w:szCs w:val="22"/>
        </w:rPr>
        <w:t xml:space="preserve"> file with </w:t>
      </w:r>
      <w:r w:rsidR="005418B1" w:rsidRPr="0007396B">
        <w:rPr>
          <w:sz w:val="22"/>
          <w:szCs w:val="22"/>
        </w:rPr>
        <w:t>client, case, session, client assessment and session assessment requests</w:t>
      </w:r>
      <w:r w:rsidR="000A7425" w:rsidRPr="0007396B">
        <w:rPr>
          <w:sz w:val="22"/>
          <w:szCs w:val="22"/>
        </w:rPr>
        <w:t xml:space="preserve"> from their in-house system</w:t>
      </w:r>
      <w:r w:rsidR="005418B1" w:rsidRPr="0007396B">
        <w:rPr>
          <w:sz w:val="22"/>
          <w:szCs w:val="22"/>
        </w:rPr>
        <w:t xml:space="preserve">. </w:t>
      </w:r>
      <w:r w:rsidR="000A7425" w:rsidRPr="0007396B">
        <w:rPr>
          <w:sz w:val="22"/>
          <w:szCs w:val="22"/>
        </w:rPr>
        <w:t xml:space="preserve"> (in a known format – see later for definitions)</w:t>
      </w:r>
    </w:p>
    <w:p w:rsidR="00145DA4" w:rsidRPr="0007396B" w:rsidRDefault="00145DA4" w:rsidP="00186B35">
      <w:pPr>
        <w:pStyle w:val="BodyText"/>
        <w:numPr>
          <w:ilvl w:val="0"/>
          <w:numId w:val="17"/>
        </w:numPr>
        <w:jc w:val="both"/>
        <w:rPr>
          <w:sz w:val="22"/>
          <w:szCs w:val="22"/>
        </w:rPr>
      </w:pPr>
      <w:r w:rsidRPr="0007396B">
        <w:rPr>
          <w:sz w:val="22"/>
          <w:szCs w:val="22"/>
        </w:rPr>
        <w:t xml:space="preserve">There are five different types of entities in </w:t>
      </w:r>
      <w:r w:rsidR="00701550" w:rsidRPr="0007396B">
        <w:rPr>
          <w:sz w:val="22"/>
          <w:szCs w:val="22"/>
        </w:rPr>
        <w:t>the Data Exchange</w:t>
      </w:r>
      <w:r w:rsidRPr="0007396B">
        <w:rPr>
          <w:sz w:val="22"/>
          <w:szCs w:val="22"/>
        </w:rPr>
        <w:t xml:space="preserve">. They are Client, Case, Session, Client Assessment and Session Assessment.  </w:t>
      </w:r>
      <w:r w:rsidR="00701550" w:rsidRPr="0007396B">
        <w:rPr>
          <w:sz w:val="22"/>
          <w:szCs w:val="22"/>
        </w:rPr>
        <w:t>In the Data Exchange Web Portal, a</w:t>
      </w:r>
      <w:r w:rsidRPr="0007396B">
        <w:rPr>
          <w:sz w:val="22"/>
          <w:szCs w:val="22"/>
        </w:rPr>
        <w:t>n</w:t>
      </w:r>
      <w:r w:rsidR="00701550" w:rsidRPr="0007396B">
        <w:rPr>
          <w:sz w:val="22"/>
          <w:szCs w:val="22"/>
        </w:rPr>
        <w:t xml:space="preserve"> XML file for each of the entities</w:t>
      </w:r>
      <w:r w:rsidRPr="0007396B">
        <w:rPr>
          <w:sz w:val="22"/>
          <w:szCs w:val="22"/>
        </w:rPr>
        <w:t xml:space="preserve"> can be uploaded as a single XML file</w:t>
      </w:r>
      <w:r w:rsidR="00701550" w:rsidRPr="0007396B">
        <w:rPr>
          <w:sz w:val="22"/>
          <w:szCs w:val="22"/>
        </w:rPr>
        <w:t>,</w:t>
      </w:r>
      <w:r w:rsidRPr="0007396B">
        <w:rPr>
          <w:sz w:val="22"/>
          <w:szCs w:val="22"/>
        </w:rPr>
        <w:t xml:space="preserve"> or each entity can </w:t>
      </w:r>
      <w:r w:rsidR="00701550" w:rsidRPr="0007396B">
        <w:rPr>
          <w:sz w:val="22"/>
          <w:szCs w:val="22"/>
        </w:rPr>
        <w:t>have their own XML file uploaded</w:t>
      </w:r>
      <w:r w:rsidRPr="0007396B">
        <w:rPr>
          <w:sz w:val="22"/>
          <w:szCs w:val="22"/>
        </w:rPr>
        <w:t xml:space="preserve">, or an XML file with combination of any entity type can be uploaded. The only constraint is that an </w:t>
      </w:r>
      <w:r w:rsidR="001F1217" w:rsidRPr="0007396B">
        <w:rPr>
          <w:sz w:val="22"/>
          <w:szCs w:val="22"/>
        </w:rPr>
        <w:t>XML</w:t>
      </w:r>
      <w:r w:rsidRPr="0007396B">
        <w:rPr>
          <w:sz w:val="22"/>
          <w:szCs w:val="22"/>
        </w:rPr>
        <w:t xml:space="preserve"> file should at least contain one entity</w:t>
      </w:r>
      <w:r w:rsidR="00F50A0E" w:rsidRPr="0007396B">
        <w:rPr>
          <w:sz w:val="22"/>
          <w:szCs w:val="22"/>
        </w:rPr>
        <w:t xml:space="preserve"> type</w:t>
      </w:r>
      <w:r w:rsidRPr="0007396B">
        <w:rPr>
          <w:sz w:val="22"/>
          <w:szCs w:val="22"/>
        </w:rPr>
        <w:t>.</w:t>
      </w:r>
    </w:p>
    <w:p w:rsidR="008922A8" w:rsidRPr="0007396B" w:rsidRDefault="0007396B" w:rsidP="00186B35">
      <w:pPr>
        <w:pStyle w:val="BodyText"/>
        <w:numPr>
          <w:ilvl w:val="0"/>
          <w:numId w:val="17"/>
        </w:numPr>
        <w:jc w:val="both"/>
        <w:rPr>
          <w:sz w:val="22"/>
          <w:szCs w:val="22"/>
        </w:rPr>
      </w:pPr>
      <w:r w:rsidRPr="0007396B">
        <w:rPr>
          <w:sz w:val="22"/>
          <w:szCs w:val="22"/>
        </w:rPr>
        <w:t>Organisations</w:t>
      </w:r>
      <w:r w:rsidR="000A7425" w:rsidRPr="0007396B">
        <w:rPr>
          <w:sz w:val="22"/>
          <w:szCs w:val="22"/>
        </w:rPr>
        <w:t xml:space="preserve"> login to the </w:t>
      </w:r>
      <w:r w:rsidR="00701550" w:rsidRPr="0007396B">
        <w:rPr>
          <w:sz w:val="22"/>
          <w:szCs w:val="22"/>
        </w:rPr>
        <w:t>Data Exchange</w:t>
      </w:r>
      <w:r w:rsidR="00576929" w:rsidRPr="0007396B">
        <w:rPr>
          <w:sz w:val="22"/>
          <w:szCs w:val="22"/>
        </w:rPr>
        <w:t xml:space="preserve"> </w:t>
      </w:r>
      <w:r w:rsidR="00A77099" w:rsidRPr="0007396B">
        <w:rPr>
          <w:sz w:val="22"/>
          <w:szCs w:val="22"/>
        </w:rPr>
        <w:t>W</w:t>
      </w:r>
      <w:r w:rsidR="004B066A" w:rsidRPr="0007396B">
        <w:rPr>
          <w:sz w:val="22"/>
          <w:szCs w:val="22"/>
        </w:rPr>
        <w:t xml:space="preserve">eb </w:t>
      </w:r>
      <w:r w:rsidR="00A77099" w:rsidRPr="0007396B">
        <w:rPr>
          <w:sz w:val="22"/>
          <w:szCs w:val="22"/>
        </w:rPr>
        <w:t>P</w:t>
      </w:r>
      <w:r w:rsidR="004B066A" w:rsidRPr="0007396B">
        <w:rPr>
          <w:sz w:val="22"/>
          <w:szCs w:val="22"/>
        </w:rPr>
        <w:t xml:space="preserve">ortal </w:t>
      </w:r>
      <w:r w:rsidR="000A7425" w:rsidRPr="0007396B">
        <w:rPr>
          <w:sz w:val="22"/>
          <w:szCs w:val="22"/>
        </w:rPr>
        <w:t>and go the “</w:t>
      </w:r>
      <w:r w:rsidR="00626823" w:rsidRPr="0007396B">
        <w:rPr>
          <w:sz w:val="22"/>
          <w:szCs w:val="22"/>
        </w:rPr>
        <w:t>U</w:t>
      </w:r>
      <w:r w:rsidR="00576929" w:rsidRPr="0007396B">
        <w:rPr>
          <w:sz w:val="22"/>
          <w:szCs w:val="22"/>
        </w:rPr>
        <w:t>ploaded files”</w:t>
      </w:r>
      <w:r w:rsidR="000A7425" w:rsidRPr="0007396B">
        <w:rPr>
          <w:sz w:val="22"/>
          <w:szCs w:val="22"/>
        </w:rPr>
        <w:t xml:space="preserve"> menu</w:t>
      </w:r>
      <w:r w:rsidR="008922A8" w:rsidRPr="0007396B">
        <w:rPr>
          <w:sz w:val="22"/>
          <w:szCs w:val="22"/>
        </w:rPr>
        <w:t xml:space="preserve">.  </w:t>
      </w:r>
    </w:p>
    <w:p w:rsidR="000A7425" w:rsidRPr="0007396B" w:rsidRDefault="008922A8" w:rsidP="00186B35">
      <w:pPr>
        <w:pStyle w:val="BodyText"/>
        <w:numPr>
          <w:ilvl w:val="0"/>
          <w:numId w:val="17"/>
        </w:numPr>
        <w:jc w:val="both"/>
        <w:rPr>
          <w:sz w:val="22"/>
          <w:szCs w:val="22"/>
        </w:rPr>
      </w:pPr>
      <w:r w:rsidRPr="0007396B">
        <w:rPr>
          <w:sz w:val="22"/>
          <w:szCs w:val="22"/>
        </w:rPr>
        <w:t>On View uploaded files page, they click on the button “Upload new file”.</w:t>
      </w:r>
    </w:p>
    <w:p w:rsidR="000A7425" w:rsidRPr="00186B35" w:rsidRDefault="0007396B" w:rsidP="00186B35">
      <w:pPr>
        <w:pStyle w:val="BodyText"/>
        <w:numPr>
          <w:ilvl w:val="0"/>
          <w:numId w:val="17"/>
        </w:numPr>
        <w:jc w:val="both"/>
        <w:rPr>
          <w:sz w:val="22"/>
          <w:szCs w:val="22"/>
        </w:rPr>
      </w:pPr>
      <w:r w:rsidRPr="0007396B">
        <w:rPr>
          <w:sz w:val="22"/>
          <w:szCs w:val="22"/>
        </w:rPr>
        <w:t>Organisations</w:t>
      </w:r>
      <w:r w:rsidR="000A7425" w:rsidRPr="0007396B">
        <w:rPr>
          <w:sz w:val="22"/>
          <w:szCs w:val="22"/>
        </w:rPr>
        <w:t xml:space="preserve"> upload the</w:t>
      </w:r>
      <w:r w:rsidR="000A7425" w:rsidRPr="00186B35">
        <w:rPr>
          <w:sz w:val="22"/>
          <w:szCs w:val="22"/>
        </w:rPr>
        <w:t xml:space="preserve"> file exported in step (2) into the </w:t>
      </w:r>
      <w:r w:rsidR="00701550">
        <w:rPr>
          <w:sz w:val="22"/>
          <w:szCs w:val="22"/>
        </w:rPr>
        <w:t>Data Exchange</w:t>
      </w:r>
      <w:r w:rsidR="008922A8" w:rsidRPr="00186B35">
        <w:rPr>
          <w:sz w:val="22"/>
          <w:szCs w:val="22"/>
        </w:rPr>
        <w:t xml:space="preserve"> System</w:t>
      </w:r>
      <w:r w:rsidR="000A7425" w:rsidRPr="00186B35">
        <w:rPr>
          <w:sz w:val="22"/>
          <w:szCs w:val="22"/>
        </w:rPr>
        <w:t>.</w:t>
      </w:r>
    </w:p>
    <w:p w:rsidR="000A7425" w:rsidRPr="00186B35" w:rsidRDefault="000A7425" w:rsidP="0007396B">
      <w:pPr>
        <w:pStyle w:val="BodyText"/>
        <w:numPr>
          <w:ilvl w:val="0"/>
          <w:numId w:val="17"/>
        </w:numPr>
        <w:jc w:val="both"/>
        <w:rPr>
          <w:sz w:val="22"/>
          <w:szCs w:val="22"/>
        </w:rPr>
      </w:pPr>
      <w:r w:rsidRPr="00186B35">
        <w:rPr>
          <w:sz w:val="22"/>
          <w:szCs w:val="22"/>
        </w:rPr>
        <w:lastRenderedPageBreak/>
        <w:t xml:space="preserve">The </w:t>
      </w:r>
      <w:r w:rsidR="00701550">
        <w:rPr>
          <w:sz w:val="22"/>
          <w:szCs w:val="22"/>
        </w:rPr>
        <w:t>Data Exchange</w:t>
      </w:r>
      <w:r w:rsidR="00AD506E" w:rsidRPr="00186B35">
        <w:rPr>
          <w:sz w:val="22"/>
          <w:szCs w:val="22"/>
        </w:rPr>
        <w:t xml:space="preserve"> </w:t>
      </w:r>
      <w:r w:rsidR="00A77099" w:rsidRPr="00186B35">
        <w:rPr>
          <w:sz w:val="22"/>
          <w:szCs w:val="22"/>
        </w:rPr>
        <w:t>W</w:t>
      </w:r>
      <w:r w:rsidR="004B066A" w:rsidRPr="00186B35">
        <w:rPr>
          <w:sz w:val="22"/>
          <w:szCs w:val="22"/>
        </w:rPr>
        <w:t xml:space="preserve">eb </w:t>
      </w:r>
      <w:r w:rsidR="00A77099" w:rsidRPr="00186B35">
        <w:rPr>
          <w:sz w:val="22"/>
          <w:szCs w:val="22"/>
        </w:rPr>
        <w:t>P</w:t>
      </w:r>
      <w:r w:rsidR="004B066A" w:rsidRPr="00186B35">
        <w:rPr>
          <w:sz w:val="22"/>
          <w:szCs w:val="22"/>
        </w:rPr>
        <w:t>ortal</w:t>
      </w:r>
      <w:r w:rsidRPr="00186B35">
        <w:rPr>
          <w:sz w:val="22"/>
          <w:szCs w:val="22"/>
        </w:rPr>
        <w:t xml:space="preserve"> will apply format validation checks to verify that the input </w:t>
      </w:r>
      <w:r w:rsidR="00F00591" w:rsidRPr="00186B35">
        <w:rPr>
          <w:sz w:val="22"/>
          <w:szCs w:val="22"/>
        </w:rPr>
        <w:t xml:space="preserve">xml </w:t>
      </w:r>
      <w:r w:rsidRPr="00186B35">
        <w:rPr>
          <w:sz w:val="22"/>
          <w:szCs w:val="22"/>
        </w:rPr>
        <w:t xml:space="preserve">file is correctly formed and if not, </w:t>
      </w:r>
      <w:r w:rsidR="00D73DE6">
        <w:rPr>
          <w:sz w:val="22"/>
          <w:szCs w:val="22"/>
        </w:rPr>
        <w:t xml:space="preserve">the </w:t>
      </w:r>
      <w:r w:rsidR="0007396B">
        <w:rPr>
          <w:sz w:val="22"/>
          <w:szCs w:val="22"/>
        </w:rPr>
        <w:t>organisation</w:t>
      </w:r>
      <w:r w:rsidR="00F93CC8">
        <w:rPr>
          <w:sz w:val="22"/>
          <w:szCs w:val="22"/>
        </w:rPr>
        <w:t xml:space="preserve"> </w:t>
      </w:r>
      <w:r w:rsidRPr="00186B35">
        <w:rPr>
          <w:sz w:val="22"/>
          <w:szCs w:val="22"/>
        </w:rPr>
        <w:t xml:space="preserve">will get validation errors, and the file </w:t>
      </w:r>
      <w:r w:rsidR="00A860F2">
        <w:rPr>
          <w:sz w:val="22"/>
          <w:szCs w:val="22"/>
        </w:rPr>
        <w:t xml:space="preserve">will be </w:t>
      </w:r>
      <w:r w:rsidRPr="00186B35">
        <w:rPr>
          <w:sz w:val="22"/>
          <w:szCs w:val="22"/>
        </w:rPr>
        <w:t>rejected.</w:t>
      </w:r>
    </w:p>
    <w:p w:rsidR="000A7425" w:rsidRPr="00186B35" w:rsidRDefault="000A7425" w:rsidP="00186B35">
      <w:pPr>
        <w:pStyle w:val="BodyText"/>
        <w:numPr>
          <w:ilvl w:val="0"/>
          <w:numId w:val="17"/>
        </w:numPr>
        <w:jc w:val="both"/>
        <w:rPr>
          <w:sz w:val="22"/>
          <w:szCs w:val="22"/>
        </w:rPr>
      </w:pPr>
      <w:r w:rsidRPr="00186B35">
        <w:rPr>
          <w:sz w:val="22"/>
          <w:szCs w:val="22"/>
        </w:rPr>
        <w:t xml:space="preserve">If the file passes format validations, the </w:t>
      </w:r>
      <w:r w:rsidR="00701550">
        <w:rPr>
          <w:sz w:val="22"/>
          <w:szCs w:val="22"/>
        </w:rPr>
        <w:t>Data Exchange</w:t>
      </w:r>
      <w:r w:rsidR="00A77099" w:rsidRPr="00186B35">
        <w:rPr>
          <w:sz w:val="22"/>
          <w:szCs w:val="22"/>
        </w:rPr>
        <w:t xml:space="preserve"> Web </w:t>
      </w:r>
      <w:r w:rsidRPr="00186B35">
        <w:rPr>
          <w:sz w:val="22"/>
          <w:szCs w:val="22"/>
        </w:rPr>
        <w:t xml:space="preserve">Portal will accept the input file and </w:t>
      </w:r>
      <w:r w:rsidR="00303FE6">
        <w:rPr>
          <w:sz w:val="22"/>
          <w:szCs w:val="22"/>
        </w:rPr>
        <w:t xml:space="preserve">will be </w:t>
      </w:r>
      <w:r w:rsidRPr="00186B35">
        <w:rPr>
          <w:sz w:val="22"/>
          <w:szCs w:val="22"/>
        </w:rPr>
        <w:t>queue</w:t>
      </w:r>
      <w:r w:rsidR="00397CA5">
        <w:rPr>
          <w:sz w:val="22"/>
          <w:szCs w:val="22"/>
        </w:rPr>
        <w:t>d</w:t>
      </w:r>
      <w:r w:rsidRPr="00186B35">
        <w:rPr>
          <w:sz w:val="22"/>
          <w:szCs w:val="22"/>
        </w:rPr>
        <w:t xml:space="preserve"> for processing.</w:t>
      </w:r>
    </w:p>
    <w:p w:rsidR="000A7425" w:rsidRPr="00186B35" w:rsidRDefault="00446BF1" w:rsidP="00186B35">
      <w:pPr>
        <w:pStyle w:val="BodyText"/>
        <w:numPr>
          <w:ilvl w:val="0"/>
          <w:numId w:val="17"/>
        </w:numPr>
        <w:jc w:val="both"/>
        <w:rPr>
          <w:sz w:val="22"/>
          <w:szCs w:val="22"/>
        </w:rPr>
      </w:pPr>
      <w:r>
        <w:rPr>
          <w:sz w:val="22"/>
          <w:szCs w:val="22"/>
        </w:rPr>
        <w:t xml:space="preserve">Using the </w:t>
      </w:r>
      <w:r w:rsidR="00701550">
        <w:rPr>
          <w:sz w:val="22"/>
          <w:szCs w:val="22"/>
        </w:rPr>
        <w:t>Data Exchange</w:t>
      </w:r>
      <w:r w:rsidR="00620AD1" w:rsidRPr="00186B35">
        <w:rPr>
          <w:sz w:val="22"/>
          <w:szCs w:val="22"/>
        </w:rPr>
        <w:t xml:space="preserve"> Web </w:t>
      </w:r>
      <w:r w:rsidR="000A7425" w:rsidRPr="00186B35">
        <w:rPr>
          <w:sz w:val="22"/>
          <w:szCs w:val="22"/>
        </w:rPr>
        <w:t>Portal</w:t>
      </w:r>
      <w:r w:rsidR="00325273">
        <w:rPr>
          <w:sz w:val="22"/>
          <w:szCs w:val="22"/>
        </w:rPr>
        <w:t>,</w:t>
      </w:r>
      <w:r w:rsidR="000A7425" w:rsidRPr="00186B35">
        <w:rPr>
          <w:sz w:val="22"/>
          <w:szCs w:val="22"/>
        </w:rPr>
        <w:t xml:space="preserve"> </w:t>
      </w:r>
      <w:r w:rsidR="0007396B">
        <w:rPr>
          <w:sz w:val="22"/>
          <w:szCs w:val="22"/>
        </w:rPr>
        <w:t>organisation</w:t>
      </w:r>
      <w:r>
        <w:rPr>
          <w:sz w:val="22"/>
          <w:szCs w:val="22"/>
        </w:rPr>
        <w:t xml:space="preserve">s </w:t>
      </w:r>
      <w:r w:rsidR="000A7425" w:rsidRPr="00186B35">
        <w:rPr>
          <w:sz w:val="22"/>
          <w:szCs w:val="22"/>
        </w:rPr>
        <w:t xml:space="preserve">can do other tasks while the </w:t>
      </w:r>
      <w:r w:rsidR="00940A91" w:rsidRPr="00186B35">
        <w:rPr>
          <w:sz w:val="22"/>
          <w:szCs w:val="22"/>
        </w:rPr>
        <w:t xml:space="preserve">processing </w:t>
      </w:r>
      <w:r w:rsidR="00B23DD1">
        <w:rPr>
          <w:sz w:val="22"/>
          <w:szCs w:val="22"/>
        </w:rPr>
        <w:t>task completes</w:t>
      </w:r>
      <w:r w:rsidR="000A7425" w:rsidRPr="00186B35">
        <w:rPr>
          <w:sz w:val="22"/>
          <w:szCs w:val="22"/>
        </w:rPr>
        <w:t>, and can come back when notified that processing has completed.</w:t>
      </w:r>
    </w:p>
    <w:p w:rsidR="000A7425" w:rsidRPr="00186B35" w:rsidRDefault="005761B0" w:rsidP="00186B35">
      <w:pPr>
        <w:pStyle w:val="BodyText"/>
        <w:numPr>
          <w:ilvl w:val="0"/>
          <w:numId w:val="17"/>
        </w:numPr>
        <w:jc w:val="both"/>
        <w:rPr>
          <w:sz w:val="22"/>
          <w:szCs w:val="22"/>
        </w:rPr>
      </w:pPr>
      <w:r>
        <w:rPr>
          <w:sz w:val="22"/>
          <w:szCs w:val="22"/>
        </w:rPr>
        <w:t xml:space="preserve">Using </w:t>
      </w:r>
      <w:r w:rsidR="00701550">
        <w:rPr>
          <w:sz w:val="22"/>
          <w:szCs w:val="22"/>
        </w:rPr>
        <w:t>Data Exchange</w:t>
      </w:r>
      <w:r w:rsidR="00940A91" w:rsidRPr="00186B35">
        <w:rPr>
          <w:sz w:val="22"/>
          <w:szCs w:val="22"/>
        </w:rPr>
        <w:t xml:space="preserve"> Web </w:t>
      </w:r>
      <w:r w:rsidR="000A7425" w:rsidRPr="00186B35">
        <w:rPr>
          <w:sz w:val="22"/>
          <w:szCs w:val="22"/>
        </w:rPr>
        <w:t>Portal</w:t>
      </w:r>
      <w:r w:rsidR="00325273">
        <w:rPr>
          <w:sz w:val="22"/>
          <w:szCs w:val="22"/>
        </w:rPr>
        <w:t>,</w:t>
      </w:r>
      <w:r w:rsidR="000A7425" w:rsidRPr="00186B35">
        <w:rPr>
          <w:sz w:val="22"/>
          <w:szCs w:val="22"/>
        </w:rPr>
        <w:t xml:space="preserve"> </w:t>
      </w:r>
      <w:r w:rsidR="0007396B">
        <w:rPr>
          <w:sz w:val="22"/>
          <w:szCs w:val="22"/>
        </w:rPr>
        <w:t>organisations</w:t>
      </w:r>
      <w:r>
        <w:rPr>
          <w:sz w:val="22"/>
          <w:szCs w:val="22"/>
        </w:rPr>
        <w:t xml:space="preserve"> can </w:t>
      </w:r>
      <w:r w:rsidR="000A7425" w:rsidRPr="00186B35">
        <w:rPr>
          <w:sz w:val="22"/>
          <w:szCs w:val="22"/>
        </w:rPr>
        <w:t xml:space="preserve">verify that all </w:t>
      </w:r>
      <w:r w:rsidR="00CB5E12" w:rsidRPr="00186B35">
        <w:rPr>
          <w:sz w:val="22"/>
          <w:szCs w:val="22"/>
        </w:rPr>
        <w:t>entities</w:t>
      </w:r>
      <w:r w:rsidR="000A7425" w:rsidRPr="00186B35">
        <w:rPr>
          <w:sz w:val="22"/>
          <w:szCs w:val="22"/>
        </w:rPr>
        <w:t xml:space="preserve"> in their uploaded file have been successfully imported   (For error processing please refer to error processing section later in this document).</w:t>
      </w:r>
    </w:p>
    <w:p w:rsidR="008F1A76" w:rsidRDefault="00643527" w:rsidP="00F91E23">
      <w:pPr>
        <w:pStyle w:val="BodyText"/>
        <w:numPr>
          <w:ilvl w:val="0"/>
          <w:numId w:val="17"/>
        </w:numPr>
        <w:jc w:val="both"/>
        <w:rPr>
          <w:sz w:val="22"/>
          <w:szCs w:val="22"/>
        </w:rPr>
      </w:pPr>
      <w:r w:rsidRPr="00186B35">
        <w:rPr>
          <w:sz w:val="22"/>
          <w:szCs w:val="22"/>
        </w:rPr>
        <w:t xml:space="preserve">If the entity data is not present in </w:t>
      </w:r>
      <w:r w:rsidR="00701550">
        <w:rPr>
          <w:sz w:val="22"/>
          <w:szCs w:val="22"/>
        </w:rPr>
        <w:t>Data Exchange</w:t>
      </w:r>
      <w:r w:rsidRPr="00186B35">
        <w:rPr>
          <w:sz w:val="22"/>
          <w:szCs w:val="22"/>
        </w:rPr>
        <w:t xml:space="preserve"> system, then new entity will be created, </w:t>
      </w:r>
      <w:r w:rsidR="00B33BCE">
        <w:rPr>
          <w:sz w:val="22"/>
          <w:szCs w:val="22"/>
        </w:rPr>
        <w:t>otherwise for an existing e</w:t>
      </w:r>
      <w:r w:rsidRPr="00186B35">
        <w:rPr>
          <w:sz w:val="22"/>
          <w:szCs w:val="22"/>
        </w:rPr>
        <w:t xml:space="preserve">ntity </w:t>
      </w:r>
      <w:r w:rsidR="00B33BCE">
        <w:rPr>
          <w:sz w:val="22"/>
          <w:szCs w:val="22"/>
        </w:rPr>
        <w:t xml:space="preserve">the information </w:t>
      </w:r>
      <w:r w:rsidRPr="00186B35">
        <w:rPr>
          <w:sz w:val="22"/>
          <w:szCs w:val="22"/>
        </w:rPr>
        <w:t xml:space="preserve">will be updated. </w:t>
      </w:r>
      <w:r w:rsidR="0067529A" w:rsidRPr="00186B35">
        <w:rPr>
          <w:sz w:val="22"/>
          <w:szCs w:val="22"/>
        </w:rPr>
        <w:t>E.g.,</w:t>
      </w:r>
      <w:r w:rsidRPr="00186B35">
        <w:rPr>
          <w:sz w:val="22"/>
          <w:szCs w:val="22"/>
        </w:rPr>
        <w:t xml:space="preserve"> </w:t>
      </w:r>
      <w:r w:rsidR="00123F02" w:rsidRPr="00186B35">
        <w:rPr>
          <w:sz w:val="22"/>
          <w:szCs w:val="22"/>
        </w:rPr>
        <w:t>a</w:t>
      </w:r>
      <w:r w:rsidR="0007396B">
        <w:rPr>
          <w:sz w:val="22"/>
          <w:szCs w:val="22"/>
        </w:rPr>
        <w:t>n</w:t>
      </w:r>
      <w:r w:rsidRPr="00186B35">
        <w:rPr>
          <w:sz w:val="22"/>
          <w:szCs w:val="22"/>
        </w:rPr>
        <w:t xml:space="preserve"> </w:t>
      </w:r>
      <w:r w:rsidR="0007396B">
        <w:rPr>
          <w:sz w:val="22"/>
          <w:szCs w:val="22"/>
        </w:rPr>
        <w:t>organisation</w:t>
      </w:r>
      <w:r w:rsidRPr="00186B35">
        <w:rPr>
          <w:sz w:val="22"/>
          <w:szCs w:val="22"/>
        </w:rPr>
        <w:t xml:space="preserve"> upload</w:t>
      </w:r>
      <w:r w:rsidR="00B33BCE">
        <w:rPr>
          <w:sz w:val="22"/>
          <w:szCs w:val="22"/>
        </w:rPr>
        <w:t>s</w:t>
      </w:r>
      <w:r w:rsidRPr="00186B35">
        <w:rPr>
          <w:sz w:val="22"/>
          <w:szCs w:val="22"/>
        </w:rPr>
        <w:t xml:space="preserve"> an xml file for</w:t>
      </w:r>
      <w:r w:rsidR="00B33BCE">
        <w:rPr>
          <w:sz w:val="22"/>
          <w:szCs w:val="22"/>
        </w:rPr>
        <w:t xml:space="preserve"> Client with </w:t>
      </w:r>
      <w:r w:rsidR="00CE0D54">
        <w:rPr>
          <w:sz w:val="22"/>
          <w:szCs w:val="22"/>
        </w:rPr>
        <w:t>ClientId</w:t>
      </w:r>
      <w:r w:rsidR="00B33BCE">
        <w:rPr>
          <w:sz w:val="22"/>
          <w:szCs w:val="22"/>
        </w:rPr>
        <w:t xml:space="preserve"> of CL001.  </w:t>
      </w:r>
      <w:r w:rsidRPr="00186B35">
        <w:rPr>
          <w:sz w:val="22"/>
          <w:szCs w:val="22"/>
        </w:rPr>
        <w:t xml:space="preserve">If </w:t>
      </w:r>
      <w:r w:rsidR="00B33BCE">
        <w:rPr>
          <w:sz w:val="22"/>
          <w:szCs w:val="22"/>
        </w:rPr>
        <w:t xml:space="preserve">this </w:t>
      </w:r>
      <w:r w:rsidR="00CE0D54">
        <w:rPr>
          <w:sz w:val="22"/>
          <w:szCs w:val="22"/>
        </w:rPr>
        <w:t>ClientId</w:t>
      </w:r>
      <w:r w:rsidR="00B33BCE">
        <w:rPr>
          <w:sz w:val="22"/>
          <w:szCs w:val="22"/>
        </w:rPr>
        <w:t xml:space="preserve"> CL001 is an existing record in </w:t>
      </w:r>
      <w:r w:rsidR="00701550">
        <w:rPr>
          <w:sz w:val="22"/>
          <w:szCs w:val="22"/>
        </w:rPr>
        <w:t>Data Exchange</w:t>
      </w:r>
      <w:r w:rsidR="00B33BCE">
        <w:rPr>
          <w:sz w:val="22"/>
          <w:szCs w:val="22"/>
        </w:rPr>
        <w:t xml:space="preserve"> </w:t>
      </w:r>
      <w:r w:rsidRPr="00186B35">
        <w:rPr>
          <w:sz w:val="22"/>
          <w:szCs w:val="22"/>
        </w:rPr>
        <w:t>syst</w:t>
      </w:r>
      <w:r w:rsidR="00B33BCE">
        <w:rPr>
          <w:sz w:val="22"/>
          <w:szCs w:val="22"/>
        </w:rPr>
        <w:t xml:space="preserve">em for that organisation, then the client details </w:t>
      </w:r>
      <w:r w:rsidRPr="00186B35">
        <w:rPr>
          <w:sz w:val="22"/>
          <w:szCs w:val="22"/>
        </w:rPr>
        <w:t xml:space="preserve">will be updated, </w:t>
      </w:r>
      <w:r w:rsidR="00B33BCE">
        <w:rPr>
          <w:sz w:val="22"/>
          <w:szCs w:val="22"/>
        </w:rPr>
        <w:t xml:space="preserve">otherwise a new </w:t>
      </w:r>
      <w:r w:rsidRPr="00186B35">
        <w:rPr>
          <w:sz w:val="22"/>
          <w:szCs w:val="22"/>
        </w:rPr>
        <w:t xml:space="preserve">client with </w:t>
      </w:r>
      <w:r w:rsidR="00CE0D54" w:rsidRPr="00186B35">
        <w:rPr>
          <w:sz w:val="22"/>
          <w:szCs w:val="22"/>
        </w:rPr>
        <w:t>ClientId</w:t>
      </w:r>
      <w:r w:rsidRPr="00186B35">
        <w:rPr>
          <w:sz w:val="22"/>
          <w:szCs w:val="22"/>
        </w:rPr>
        <w:t xml:space="preserve"> of CL001 will be created in </w:t>
      </w:r>
      <w:r w:rsidR="00701550">
        <w:rPr>
          <w:sz w:val="22"/>
          <w:szCs w:val="22"/>
        </w:rPr>
        <w:t>Data Exchange</w:t>
      </w:r>
      <w:r w:rsidRPr="00186B35">
        <w:rPr>
          <w:sz w:val="22"/>
          <w:szCs w:val="22"/>
        </w:rPr>
        <w:t xml:space="preserve"> system.</w:t>
      </w:r>
    </w:p>
    <w:p w:rsidR="004262D2" w:rsidRPr="004262D2" w:rsidRDefault="004262D2" w:rsidP="004262D2">
      <w:pPr>
        <w:pStyle w:val="BodyText"/>
        <w:numPr>
          <w:ilvl w:val="0"/>
          <w:numId w:val="17"/>
        </w:numPr>
        <w:jc w:val="both"/>
        <w:rPr>
          <w:sz w:val="22"/>
          <w:szCs w:val="22"/>
        </w:rPr>
      </w:pPr>
      <w:r w:rsidRPr="004262D2">
        <w:rPr>
          <w:sz w:val="22"/>
          <w:szCs w:val="22"/>
        </w:rPr>
        <w:t>Within a</w:t>
      </w:r>
      <w:r>
        <w:rPr>
          <w:sz w:val="22"/>
          <w:szCs w:val="22"/>
        </w:rPr>
        <w:t>n upload</w:t>
      </w:r>
      <w:r w:rsidRPr="004262D2">
        <w:rPr>
          <w:sz w:val="22"/>
          <w:szCs w:val="22"/>
        </w:rPr>
        <w:t xml:space="preserve"> </w:t>
      </w:r>
      <w:r w:rsidR="000E517D" w:rsidRPr="004262D2">
        <w:rPr>
          <w:sz w:val="22"/>
          <w:szCs w:val="22"/>
        </w:rPr>
        <w:t>file,</w:t>
      </w:r>
      <w:r w:rsidRPr="004262D2">
        <w:rPr>
          <w:sz w:val="22"/>
          <w:szCs w:val="22"/>
        </w:rPr>
        <w:t xml:space="preserve"> each entity </w:t>
      </w:r>
      <w:r w:rsidR="004F0ED6" w:rsidRPr="004262D2">
        <w:rPr>
          <w:sz w:val="22"/>
          <w:szCs w:val="22"/>
        </w:rPr>
        <w:t>type i.e</w:t>
      </w:r>
      <w:r w:rsidRPr="004262D2">
        <w:rPr>
          <w:sz w:val="22"/>
          <w:szCs w:val="22"/>
        </w:rPr>
        <w:t xml:space="preserve">. </w:t>
      </w:r>
      <w:r>
        <w:rPr>
          <w:sz w:val="22"/>
          <w:szCs w:val="22"/>
        </w:rPr>
        <w:t>C</w:t>
      </w:r>
      <w:r w:rsidRPr="004262D2">
        <w:rPr>
          <w:sz w:val="22"/>
          <w:szCs w:val="22"/>
        </w:rPr>
        <w:t xml:space="preserve">ase, </w:t>
      </w:r>
      <w:r>
        <w:rPr>
          <w:sz w:val="22"/>
          <w:szCs w:val="22"/>
        </w:rPr>
        <w:t>S</w:t>
      </w:r>
      <w:r w:rsidRPr="004262D2">
        <w:rPr>
          <w:sz w:val="22"/>
          <w:szCs w:val="22"/>
        </w:rPr>
        <w:t>essio</w:t>
      </w:r>
      <w:r>
        <w:rPr>
          <w:sz w:val="22"/>
          <w:szCs w:val="22"/>
        </w:rPr>
        <w:t xml:space="preserve">n and Client ID must be unique. </w:t>
      </w:r>
      <w:r w:rsidRPr="004262D2">
        <w:rPr>
          <w:sz w:val="22"/>
          <w:szCs w:val="22"/>
        </w:rPr>
        <w:t xml:space="preserve">The file must not contain multiple entity types with </w:t>
      </w:r>
      <w:r>
        <w:rPr>
          <w:sz w:val="22"/>
          <w:szCs w:val="22"/>
        </w:rPr>
        <w:t xml:space="preserve">the </w:t>
      </w:r>
      <w:r w:rsidRPr="004262D2">
        <w:rPr>
          <w:sz w:val="22"/>
          <w:szCs w:val="22"/>
        </w:rPr>
        <w:t>same ID.</w:t>
      </w:r>
    </w:p>
    <w:p w:rsidR="008F1A76" w:rsidRDefault="008F1A76">
      <w:pPr>
        <w:rPr>
          <w:rFonts w:eastAsia="Times New Roman" w:cs="Times New Roman"/>
          <w:lang w:eastAsia="en-AU"/>
        </w:rPr>
      </w:pPr>
      <w:r>
        <w:br w:type="page"/>
      </w:r>
    </w:p>
    <w:p w:rsidR="00B73A10" w:rsidRDefault="009E5CDF" w:rsidP="00B73A10">
      <w:pPr>
        <w:pStyle w:val="Heading2"/>
        <w:numPr>
          <w:ilvl w:val="1"/>
          <w:numId w:val="1"/>
        </w:numPr>
      </w:pPr>
      <w:bookmarkStart w:id="11" w:name="_Toc18327355"/>
      <w:r w:rsidRPr="00812F08">
        <w:lastRenderedPageBreak/>
        <w:t xml:space="preserve">Business </w:t>
      </w:r>
      <w:r>
        <w:t>P</w:t>
      </w:r>
      <w:r w:rsidRPr="00812F08">
        <w:t>rocess</w:t>
      </w:r>
      <w:r>
        <w:t xml:space="preserve"> Diagram</w:t>
      </w:r>
      <w:bookmarkEnd w:id="11"/>
    </w:p>
    <w:p w:rsidR="00B73A10" w:rsidRPr="009C3059" w:rsidRDefault="00AB6717">
      <w:pPr>
        <w:rPr>
          <w:i/>
        </w:rPr>
      </w:pPr>
      <w:r>
        <w:t xml:space="preserve">The following diagram illustrates the file validation process when a file is uploaded in to the </w:t>
      </w:r>
      <w:r w:rsidR="000F4342" w:rsidRPr="009C3059">
        <w:rPr>
          <w:i/>
        </w:rPr>
        <w:t>Data Exchange System Web portal:</w:t>
      </w:r>
    </w:p>
    <w:p w:rsidR="00B73A10" w:rsidRPr="00B73A10" w:rsidRDefault="00114DED" w:rsidP="00B73A10">
      <w:pPr>
        <w:jc w:val="center"/>
      </w:pPr>
      <w:r>
        <w:rPr>
          <w:noProof/>
          <w:lang w:eastAsia="en-AU"/>
        </w:rPr>
        <w:drawing>
          <wp:inline distT="0" distB="0" distL="0" distR="0">
            <wp:extent cx="5568466" cy="7873341"/>
            <wp:effectExtent l="19050" t="19050" r="13335" b="13970"/>
            <wp:docPr id="7" name="Picture 7" descr="This diagram illustrates the file validation process when a file is uploaded in to the Data Exchange System Web portal.  It includes the roles of Organisation Administrator (Admin) and the Data Exchange System (DEX).&#10;Step 1 - Check file for viruses (DEX)&#10;Step 2 - viruses found, notify user of unsuccessful upload (DEX)&#10;Step 3 - no viruses found, Validate file format (DEX)&#10;Step 4 - incorrect file format, notify user of unsuccessful upload (DEX)&#10;Step 5 - correct file format, save file and update file status to pending (DEX)&#10;Step 6 - process file and update file status to processing (DEX)&#10;Step 7 - processing successful, save all data and update status to successful&#10;Step 8 - processing unsuccessful, save valid data, produce eror report and update status to failed. All valid records will be saved. Invalid records will not be saved and will be flagged." title="Business Process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low.2.jpg"/>
                    <pic:cNvPicPr/>
                  </pic:nvPicPr>
                  <pic:blipFill>
                    <a:blip r:embed="rId12">
                      <a:extLst>
                        <a:ext uri="{28A0092B-C50C-407E-A947-70E740481C1C}">
                          <a14:useLocalDpi xmlns:a14="http://schemas.microsoft.com/office/drawing/2010/main" val="0"/>
                        </a:ext>
                      </a:extLst>
                    </a:blip>
                    <a:stretch>
                      <a:fillRect/>
                    </a:stretch>
                  </pic:blipFill>
                  <pic:spPr>
                    <a:xfrm>
                      <a:off x="0" y="0"/>
                      <a:ext cx="5585198" cy="7896999"/>
                    </a:xfrm>
                    <a:prstGeom prst="rect">
                      <a:avLst/>
                    </a:prstGeom>
                    <a:ln w="6350">
                      <a:solidFill>
                        <a:schemeClr val="tx1"/>
                      </a:solidFill>
                    </a:ln>
                  </pic:spPr>
                </pic:pic>
              </a:graphicData>
            </a:graphic>
          </wp:inline>
        </w:drawing>
      </w:r>
    </w:p>
    <w:p w:rsidR="000A7425" w:rsidRPr="006C4097" w:rsidRDefault="000A7425" w:rsidP="00812F08">
      <w:pPr>
        <w:pStyle w:val="Heading2"/>
        <w:numPr>
          <w:ilvl w:val="1"/>
          <w:numId w:val="1"/>
        </w:numPr>
      </w:pPr>
      <w:bookmarkStart w:id="12" w:name="_Toc18327356"/>
      <w:r w:rsidRPr="006C4097">
        <w:lastRenderedPageBreak/>
        <w:t>File Format</w:t>
      </w:r>
      <w:bookmarkEnd w:id="12"/>
    </w:p>
    <w:p w:rsidR="000A7425" w:rsidRPr="009C5981" w:rsidRDefault="000A7425" w:rsidP="00F91E23">
      <w:r w:rsidRPr="009C5981">
        <w:t>The input file format is XML. The</w:t>
      </w:r>
      <w:r w:rsidR="00186B35">
        <w:t xml:space="preserve"> </w:t>
      </w:r>
      <w:hyperlink w:anchor="_Bulk_Upload_XML_1" w:history="1">
        <w:r w:rsidR="00AB16EE" w:rsidRPr="00AB16EE">
          <w:rPr>
            <w:rStyle w:val="Hyperlink"/>
          </w:rPr>
          <w:t>Bulk Upload XML File</w:t>
        </w:r>
      </w:hyperlink>
      <w:r w:rsidR="00AB16EE">
        <w:t xml:space="preserve"> </w:t>
      </w:r>
      <w:r w:rsidR="00186B35" w:rsidRPr="009C5981">
        <w:t xml:space="preserve">section </w:t>
      </w:r>
      <w:r w:rsidRPr="009C5981">
        <w:t>contains format details and examples.</w:t>
      </w:r>
    </w:p>
    <w:p w:rsidR="000A7425" w:rsidRPr="009C5981" w:rsidRDefault="000A7425" w:rsidP="00F91E23">
      <w:r w:rsidRPr="009C5981">
        <w:t xml:space="preserve">The output error file format is CSV. </w:t>
      </w:r>
      <w:r w:rsidR="00186B35" w:rsidRPr="009C5981">
        <w:t>The</w:t>
      </w:r>
      <w:r w:rsidR="00186B35">
        <w:t xml:space="preserve"> </w:t>
      </w:r>
      <w:hyperlink w:anchor="_Error_Processing" w:history="1">
        <w:r w:rsidR="00AB16EE" w:rsidRPr="00AB16EE">
          <w:rPr>
            <w:rStyle w:val="Hyperlink"/>
          </w:rPr>
          <w:t>Error Processing</w:t>
        </w:r>
      </w:hyperlink>
      <w:r w:rsidR="00AB16EE">
        <w:t xml:space="preserve"> </w:t>
      </w:r>
      <w:r w:rsidR="00186B35" w:rsidRPr="009C5981">
        <w:t xml:space="preserve">section </w:t>
      </w:r>
      <w:r w:rsidRPr="009C5981">
        <w:t>contains format details and examples.</w:t>
      </w:r>
    </w:p>
    <w:p w:rsidR="000A7425" w:rsidRPr="006C4097" w:rsidRDefault="000A7425" w:rsidP="00812F08">
      <w:pPr>
        <w:pStyle w:val="Heading2"/>
        <w:numPr>
          <w:ilvl w:val="1"/>
          <w:numId w:val="1"/>
        </w:numPr>
      </w:pPr>
      <w:bookmarkStart w:id="13" w:name="_Toc18327357"/>
      <w:r>
        <w:t>Security and Authentication</w:t>
      </w:r>
      <w:bookmarkEnd w:id="13"/>
    </w:p>
    <w:p w:rsidR="000A7425" w:rsidRDefault="000A7425" w:rsidP="00F91E23">
      <w:r>
        <w:t xml:space="preserve">The Security and Authentication function </w:t>
      </w:r>
      <w:proofErr w:type="gramStart"/>
      <w:r>
        <w:t>is provided</w:t>
      </w:r>
      <w:proofErr w:type="gramEnd"/>
      <w:r>
        <w:t xml:space="preserve"> via the </w:t>
      </w:r>
      <w:r w:rsidR="00A81840">
        <w:t>Data Exchange</w:t>
      </w:r>
      <w:r w:rsidR="00D63BB8">
        <w:t xml:space="preserve"> Web Portal </w:t>
      </w:r>
      <w:r>
        <w:t xml:space="preserve">Web UI Interface </w:t>
      </w:r>
      <w:r w:rsidR="00B64FB9">
        <w:t xml:space="preserve">uses the </w:t>
      </w:r>
      <w:r w:rsidR="00294E1F" w:rsidRPr="00294E1F">
        <w:t>Australian Government's digital identity authentication mechanism</w:t>
      </w:r>
      <w:r>
        <w:t>.</w:t>
      </w:r>
    </w:p>
    <w:p w:rsidR="00C1645C" w:rsidRPr="00E96A2C" w:rsidRDefault="000A7425" w:rsidP="00F91E23">
      <w:r>
        <w:t xml:space="preserve">The bulk </w:t>
      </w:r>
      <w:r w:rsidR="00817402">
        <w:t xml:space="preserve">upload </w:t>
      </w:r>
      <w:r>
        <w:t xml:space="preserve">function is available only to </w:t>
      </w:r>
      <w:r w:rsidR="00A81840">
        <w:t>Data Exchange</w:t>
      </w:r>
      <w:r w:rsidR="0096540A">
        <w:t xml:space="preserve"> Web Portal</w:t>
      </w:r>
      <w:r>
        <w:t xml:space="preserve"> user</w:t>
      </w:r>
      <w:r w:rsidR="00E56B04">
        <w:t>s who have Organisation Administrator role.</w:t>
      </w:r>
    </w:p>
    <w:p w:rsidR="00333EC8" w:rsidRDefault="00333EC8" w:rsidP="00A23062">
      <w:pPr>
        <w:pStyle w:val="Heading1"/>
        <w:keepNext/>
        <w:pageBreakBefore/>
        <w:numPr>
          <w:ilvl w:val="0"/>
          <w:numId w:val="1"/>
        </w:numPr>
        <w:spacing w:after="60" w:line="480" w:lineRule="auto"/>
      </w:pPr>
      <w:bookmarkStart w:id="14" w:name="_Toc18327358"/>
      <w:r>
        <w:lastRenderedPageBreak/>
        <w:t>Reference Data</w:t>
      </w:r>
      <w:bookmarkEnd w:id="14"/>
      <w:r>
        <w:t xml:space="preserve"> </w:t>
      </w:r>
    </w:p>
    <w:p w:rsidR="00333EC8" w:rsidRDefault="009659F9" w:rsidP="00F91E23">
      <w:r>
        <w:t>Reference c</w:t>
      </w:r>
      <w:r w:rsidR="00333EC8">
        <w:t xml:space="preserve">ode values are needed to prepare the XML file.  </w:t>
      </w:r>
      <w:r w:rsidR="00390544">
        <w:t>Organisations</w:t>
      </w:r>
      <w:r w:rsidR="00333EC8">
        <w:t xml:space="preserve"> are responsible for downloading th</w:t>
      </w:r>
      <w:r>
        <w:t>e</w:t>
      </w:r>
      <w:r w:rsidR="00333EC8">
        <w:t>s</w:t>
      </w:r>
      <w:r>
        <w:t>e</w:t>
      </w:r>
      <w:r w:rsidR="00333EC8">
        <w:t xml:space="preserve"> reference data </w:t>
      </w:r>
      <w:r>
        <w:t xml:space="preserve">and using it in the </w:t>
      </w:r>
      <w:r w:rsidR="00333EC8">
        <w:t xml:space="preserve">XML file </w:t>
      </w:r>
      <w:r>
        <w:t xml:space="preserve">that is uploaded to </w:t>
      </w:r>
      <w:r w:rsidR="00A81840">
        <w:t>the Data Exchange</w:t>
      </w:r>
      <w:r w:rsidR="00333EC8">
        <w:t>.</w:t>
      </w:r>
    </w:p>
    <w:p w:rsidR="00C21C66" w:rsidRDefault="00333EC8" w:rsidP="00F91E23">
      <w:r>
        <w:t xml:space="preserve">There are </w:t>
      </w:r>
      <w:r w:rsidR="00A81840">
        <w:t>two</w:t>
      </w:r>
      <w:r>
        <w:t xml:space="preserve"> reference data files provided:  </w:t>
      </w:r>
    </w:p>
    <w:p w:rsidR="00C21C66" w:rsidRDefault="00C21C66" w:rsidP="00F91E23">
      <w:pPr>
        <w:pStyle w:val="ListParagraph"/>
        <w:numPr>
          <w:ilvl w:val="0"/>
          <w:numId w:val="26"/>
        </w:numPr>
      </w:pPr>
      <w:r>
        <w:t>Reference data</w:t>
      </w:r>
      <w:r w:rsidR="007A65D5">
        <w:t>.</w:t>
      </w:r>
    </w:p>
    <w:p w:rsidR="00E666B5" w:rsidRDefault="00E666B5" w:rsidP="00E666B5">
      <w:pPr>
        <w:pStyle w:val="ListParagraph"/>
        <w:numPr>
          <w:ilvl w:val="0"/>
          <w:numId w:val="26"/>
        </w:numPr>
      </w:pPr>
      <w:r>
        <w:t xml:space="preserve">Organisation Activity </w:t>
      </w:r>
      <w:r w:rsidR="00A81840">
        <w:t xml:space="preserve">and Outlet </w:t>
      </w:r>
      <w:r>
        <w:t>data.</w:t>
      </w:r>
    </w:p>
    <w:p w:rsidR="00333EC8" w:rsidRDefault="00A5518D" w:rsidP="00F91E23">
      <w:r>
        <w:t xml:space="preserve">Additional to the </w:t>
      </w:r>
      <w:r w:rsidR="00333EC8">
        <w:t xml:space="preserve">reference data files, </w:t>
      </w:r>
      <w:r w:rsidR="00390544">
        <w:t>organisations</w:t>
      </w:r>
      <w:r w:rsidR="00333EC8">
        <w:t xml:space="preserve"> can also download XML Schema </w:t>
      </w:r>
      <w:r w:rsidR="00CB0C02">
        <w:t>file that</w:t>
      </w:r>
      <w:r w:rsidR="00333EC8">
        <w:t xml:space="preserve"> can be used to validate the XML file</w:t>
      </w:r>
      <w:r>
        <w:t xml:space="preserve"> uploaded</w:t>
      </w:r>
      <w:r w:rsidR="00333EC8">
        <w:t>.</w:t>
      </w:r>
    </w:p>
    <w:p w:rsidR="00333EC8" w:rsidRDefault="00333EC8" w:rsidP="007149F4">
      <w:r>
        <w:t>All the above files can be downloaded by accessing the “</w:t>
      </w:r>
      <w:r w:rsidR="004C7BBB">
        <w:t>R</w:t>
      </w:r>
      <w:r>
        <w:t xml:space="preserve">eference data” page </w:t>
      </w:r>
      <w:r w:rsidR="00453D26">
        <w:t xml:space="preserve">via the </w:t>
      </w:r>
      <w:r>
        <w:t xml:space="preserve">Home page </w:t>
      </w:r>
      <w:r w:rsidR="00453D26">
        <w:t xml:space="preserve">in the </w:t>
      </w:r>
      <w:r w:rsidR="000206E1">
        <w:t>Data Exchange</w:t>
      </w:r>
      <w:r w:rsidR="00453D26">
        <w:t xml:space="preserve"> Web </w:t>
      </w:r>
      <w:r>
        <w:t>Portal.</w:t>
      </w:r>
    </w:p>
    <w:p w:rsidR="00B76E2F" w:rsidRDefault="000F0E87" w:rsidP="00333EC8">
      <w:pPr>
        <w:pStyle w:val="BodyText"/>
        <w:rPr>
          <w:noProof/>
        </w:rPr>
      </w:pPr>
      <w:r w:rsidRPr="000F0E87">
        <w:rPr>
          <w:noProof/>
        </w:rPr>
        <w:t xml:space="preserve"> </w:t>
      </w:r>
      <w:r>
        <w:rPr>
          <w:noProof/>
        </w:rPr>
        <w:drawing>
          <wp:inline distT="0" distB="0" distL="0" distR="0" wp14:anchorId="14632936" wp14:editId="05904697">
            <wp:extent cx="2739230" cy="2734147"/>
            <wp:effectExtent l="19050" t="19050" r="23495" b="9525"/>
            <wp:docPr id="10" name="Picture 10" descr="Screenshot of Reference Data files on Data Exchange web portal" title="Reference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45196" cy="2740102"/>
                    </a:xfrm>
                    <a:prstGeom prst="rect">
                      <a:avLst/>
                    </a:prstGeom>
                    <a:ln w="6350">
                      <a:solidFill>
                        <a:schemeClr val="tx1"/>
                      </a:solidFill>
                    </a:ln>
                  </pic:spPr>
                </pic:pic>
              </a:graphicData>
            </a:graphic>
          </wp:inline>
        </w:drawing>
      </w:r>
    </w:p>
    <w:p w:rsidR="0094554B" w:rsidRDefault="0094554B" w:rsidP="00333EC8">
      <w:pPr>
        <w:pStyle w:val="BodyText"/>
      </w:pPr>
    </w:p>
    <w:p w:rsidR="00333EC8" w:rsidRDefault="00333EC8" w:rsidP="000C2112">
      <w:pPr>
        <w:pStyle w:val="Heading2"/>
        <w:numPr>
          <w:ilvl w:val="1"/>
          <w:numId w:val="1"/>
        </w:numPr>
        <w:spacing w:before="240" w:after="360"/>
        <w:ind w:left="578" w:hanging="578"/>
      </w:pPr>
      <w:bookmarkStart w:id="15" w:name="_XML_schema_file"/>
      <w:bookmarkStart w:id="16" w:name="_Ref399309442"/>
      <w:bookmarkStart w:id="17" w:name="_Toc18327359"/>
      <w:bookmarkEnd w:id="15"/>
      <w:r>
        <w:t>XML schema file</w:t>
      </w:r>
      <w:bookmarkEnd w:id="16"/>
      <w:bookmarkEnd w:id="17"/>
    </w:p>
    <w:p w:rsidR="00333EC8" w:rsidRDefault="00333EC8" w:rsidP="00F91E23">
      <w:r>
        <w:t xml:space="preserve">The uploaded XML file is validated against the rules defined in the XML schema file. </w:t>
      </w:r>
      <w:r w:rsidR="00E26C3B">
        <w:t>If the XML file contains in</w:t>
      </w:r>
      <w:r>
        <w:t>valid</w:t>
      </w:r>
      <w:r w:rsidR="00E26C3B">
        <w:t xml:space="preserve"> reference codes, the XML </w:t>
      </w:r>
      <w:r>
        <w:t xml:space="preserve">file </w:t>
      </w:r>
      <w:r w:rsidR="00E26C3B">
        <w:t xml:space="preserve">is </w:t>
      </w:r>
      <w:r>
        <w:t>rejected and</w:t>
      </w:r>
      <w:r w:rsidR="006E1201">
        <w:t xml:space="preserve"> the process of file</w:t>
      </w:r>
      <w:r>
        <w:t xml:space="preserve"> </w:t>
      </w:r>
      <w:r w:rsidR="006E1201">
        <w:t>upload fails.</w:t>
      </w:r>
    </w:p>
    <w:p w:rsidR="003A2B81" w:rsidRDefault="00390544">
      <w:pPr>
        <w:rPr>
          <w:rFonts w:eastAsiaTheme="majorEastAsia" w:cstheme="majorBidi"/>
          <w:b/>
          <w:bCs/>
          <w:sz w:val="26"/>
          <w:szCs w:val="26"/>
        </w:rPr>
      </w:pPr>
      <w:r>
        <w:t>Organisations</w:t>
      </w:r>
      <w:r w:rsidR="00333EC8">
        <w:t xml:space="preserve"> are recommended to validate their XML files against the provided XML Schema file before uploading bulk data.</w:t>
      </w:r>
    </w:p>
    <w:p w:rsidR="00333EC8" w:rsidRPr="00A23062" w:rsidRDefault="00333EC8" w:rsidP="00333EC8">
      <w:pPr>
        <w:pStyle w:val="Heading2"/>
        <w:numPr>
          <w:ilvl w:val="1"/>
          <w:numId w:val="1"/>
        </w:numPr>
      </w:pPr>
      <w:bookmarkStart w:id="18" w:name="_Toc18327360"/>
      <w:r w:rsidRPr="00A23062">
        <w:t>Reference data</w:t>
      </w:r>
      <w:bookmarkEnd w:id="18"/>
    </w:p>
    <w:p w:rsidR="00333EC8" w:rsidRDefault="00333EC8" w:rsidP="00F91E23">
      <w:r>
        <w:t xml:space="preserve">Reference data file is a XML </w:t>
      </w:r>
      <w:r w:rsidR="0088069B">
        <w:t>file that</w:t>
      </w:r>
      <w:r>
        <w:t xml:space="preserve"> contains the reference data codes used by </w:t>
      </w:r>
      <w:r w:rsidR="00224D92">
        <w:t>the Data Exchange.</w:t>
      </w:r>
      <w:r>
        <w:t xml:space="preserve"> </w:t>
      </w:r>
      <w:r w:rsidR="00390544">
        <w:t>Organisations</w:t>
      </w:r>
      <w:r w:rsidR="005B678C">
        <w:t xml:space="preserve"> are responsible for downloading these reference data and using it in the XML file that is uploaded to </w:t>
      </w:r>
      <w:r w:rsidR="00224D92">
        <w:t>the Data Exchange</w:t>
      </w:r>
      <w:r>
        <w:t>.</w:t>
      </w:r>
    </w:p>
    <w:p w:rsidR="00333EC8" w:rsidRDefault="00333EC8" w:rsidP="006F1B18">
      <w:pPr>
        <w:pStyle w:val="Heading3"/>
      </w:pPr>
      <w:bookmarkStart w:id="19" w:name="_Toc18327361"/>
      <w:r>
        <w:lastRenderedPageBreak/>
        <w:t>Reference data file format</w:t>
      </w:r>
      <w:bookmarkEnd w:id="19"/>
    </w:p>
    <w:p w:rsidR="00333EC8" w:rsidRDefault="00333EC8" w:rsidP="00F91E23">
      <w:r>
        <w:t>Reference data file contain</w:t>
      </w:r>
      <w:r w:rsidR="00144129">
        <w:t>s</w:t>
      </w:r>
      <w:r>
        <w:t xml:space="preserve"> the code data for the following reference data items:</w:t>
      </w:r>
    </w:p>
    <w:p w:rsidR="00333EC8" w:rsidRDefault="00333EC8" w:rsidP="00333EC8">
      <w:pPr>
        <w:pStyle w:val="ListParagraph"/>
        <w:numPr>
          <w:ilvl w:val="0"/>
          <w:numId w:val="15"/>
        </w:numPr>
      </w:pPr>
      <w:r>
        <w:t>AboriginalOrTorresStraitIslanderOrigin</w:t>
      </w:r>
    </w:p>
    <w:p w:rsidR="008C6EEF" w:rsidRDefault="008C6EEF" w:rsidP="00333EC8">
      <w:pPr>
        <w:pStyle w:val="ListParagraph"/>
        <w:numPr>
          <w:ilvl w:val="0"/>
          <w:numId w:val="15"/>
        </w:numPr>
      </w:pPr>
      <w:r>
        <w:t>AccommodationType</w:t>
      </w:r>
    </w:p>
    <w:p w:rsidR="00333EC8" w:rsidRDefault="00333EC8" w:rsidP="00333EC8">
      <w:pPr>
        <w:pStyle w:val="ListParagraph"/>
        <w:numPr>
          <w:ilvl w:val="0"/>
          <w:numId w:val="15"/>
        </w:numPr>
      </w:pPr>
      <w:r>
        <w:t>Ancestry</w:t>
      </w:r>
    </w:p>
    <w:p w:rsidR="006E4A70" w:rsidRPr="006E4A70" w:rsidRDefault="006E4A70" w:rsidP="006E4A70">
      <w:pPr>
        <w:pStyle w:val="ListParagraph"/>
        <w:numPr>
          <w:ilvl w:val="0"/>
          <w:numId w:val="15"/>
        </w:numPr>
        <w:tabs>
          <w:tab w:val="left" w:pos="1735"/>
        </w:tabs>
        <w:spacing w:before="60"/>
        <w:rPr>
          <w:rFonts w:cs="Arial"/>
        </w:rPr>
      </w:pPr>
      <w:r w:rsidRPr="006E4A70">
        <w:rPr>
          <w:rFonts w:cs="Arial"/>
        </w:rPr>
        <w:t>AssessedBy</w:t>
      </w:r>
    </w:p>
    <w:p w:rsidR="00333EC8" w:rsidRDefault="00333EC8" w:rsidP="00333EC8">
      <w:pPr>
        <w:pStyle w:val="ListParagraph"/>
        <w:numPr>
          <w:ilvl w:val="0"/>
          <w:numId w:val="15"/>
        </w:numPr>
      </w:pPr>
      <w:r>
        <w:t>AssessmentPhase</w:t>
      </w:r>
    </w:p>
    <w:p w:rsidR="00692787" w:rsidRPr="00692787" w:rsidRDefault="00692787" w:rsidP="00692787">
      <w:pPr>
        <w:pStyle w:val="ListParagraph"/>
        <w:numPr>
          <w:ilvl w:val="0"/>
          <w:numId w:val="15"/>
        </w:numPr>
        <w:tabs>
          <w:tab w:val="left" w:pos="1735"/>
        </w:tabs>
        <w:spacing w:before="60"/>
        <w:rPr>
          <w:rFonts w:cs="Arial"/>
        </w:rPr>
      </w:pPr>
      <w:r w:rsidRPr="00692787">
        <w:rPr>
          <w:rFonts w:cs="Arial"/>
        </w:rPr>
        <w:t>AttendanceProfile</w:t>
      </w:r>
    </w:p>
    <w:p w:rsidR="00333EC8" w:rsidRDefault="00333EC8" w:rsidP="00333EC8">
      <w:pPr>
        <w:pStyle w:val="ListParagraph"/>
        <w:numPr>
          <w:ilvl w:val="0"/>
          <w:numId w:val="15"/>
        </w:numPr>
      </w:pPr>
      <w:r>
        <w:t>Country</w:t>
      </w:r>
    </w:p>
    <w:p w:rsidR="00333EC8" w:rsidRDefault="00333EC8" w:rsidP="00333EC8">
      <w:pPr>
        <w:pStyle w:val="ListParagraph"/>
        <w:numPr>
          <w:ilvl w:val="0"/>
          <w:numId w:val="15"/>
        </w:numPr>
      </w:pPr>
      <w:r>
        <w:t>Disability</w:t>
      </w:r>
    </w:p>
    <w:p w:rsidR="008C6EEF" w:rsidRDefault="008C6EEF" w:rsidP="00333EC8">
      <w:pPr>
        <w:pStyle w:val="ListParagraph"/>
        <w:numPr>
          <w:ilvl w:val="0"/>
          <w:numId w:val="15"/>
        </w:numPr>
      </w:pPr>
      <w:r>
        <w:t>DVACardStatus</w:t>
      </w:r>
    </w:p>
    <w:p w:rsidR="00692787" w:rsidRDefault="00692787" w:rsidP="00692787">
      <w:pPr>
        <w:pStyle w:val="ListParagraph"/>
        <w:numPr>
          <w:ilvl w:val="0"/>
          <w:numId w:val="15"/>
        </w:numPr>
      </w:pPr>
      <w:r>
        <w:t>EducationLevel</w:t>
      </w:r>
    </w:p>
    <w:p w:rsidR="00692787" w:rsidRDefault="00692787" w:rsidP="00692787">
      <w:pPr>
        <w:pStyle w:val="ListParagraph"/>
        <w:numPr>
          <w:ilvl w:val="0"/>
          <w:numId w:val="15"/>
        </w:numPr>
      </w:pPr>
      <w:r>
        <w:t>EmploymentStatus</w:t>
      </w:r>
    </w:p>
    <w:p w:rsidR="008C6EEF" w:rsidRDefault="008C6EEF" w:rsidP="00333EC8">
      <w:pPr>
        <w:pStyle w:val="ListParagraph"/>
        <w:numPr>
          <w:ilvl w:val="0"/>
          <w:numId w:val="15"/>
        </w:numPr>
      </w:pPr>
      <w:r>
        <w:t>ExitReason</w:t>
      </w:r>
    </w:p>
    <w:p w:rsidR="008C6EEF" w:rsidRDefault="008C6EEF" w:rsidP="00333EC8">
      <w:pPr>
        <w:pStyle w:val="ListParagraph"/>
        <w:numPr>
          <w:ilvl w:val="0"/>
          <w:numId w:val="15"/>
        </w:numPr>
      </w:pPr>
      <w:r>
        <w:t>Extra</w:t>
      </w:r>
      <w:r w:rsidR="00CA64C5">
        <w:t>Item</w:t>
      </w:r>
    </w:p>
    <w:p w:rsidR="00333EC8" w:rsidRDefault="00333EC8" w:rsidP="00333EC8">
      <w:pPr>
        <w:pStyle w:val="ListParagraph"/>
        <w:numPr>
          <w:ilvl w:val="0"/>
          <w:numId w:val="15"/>
        </w:numPr>
      </w:pPr>
      <w:r>
        <w:t>Gender</w:t>
      </w:r>
    </w:p>
    <w:p w:rsidR="00692787" w:rsidRDefault="00692787" w:rsidP="00333EC8">
      <w:pPr>
        <w:pStyle w:val="ListParagraph"/>
        <w:numPr>
          <w:ilvl w:val="0"/>
          <w:numId w:val="15"/>
        </w:numPr>
      </w:pPr>
      <w:r>
        <w:t>HomelessIndicator</w:t>
      </w:r>
    </w:p>
    <w:p w:rsidR="00333EC8" w:rsidRDefault="00333EC8" w:rsidP="00333EC8">
      <w:pPr>
        <w:pStyle w:val="ListParagraph"/>
        <w:numPr>
          <w:ilvl w:val="0"/>
          <w:numId w:val="15"/>
        </w:numPr>
      </w:pPr>
      <w:r>
        <w:t>HouseholdComposition</w:t>
      </w:r>
    </w:p>
    <w:p w:rsidR="00333EC8" w:rsidRDefault="00333EC8" w:rsidP="00333EC8">
      <w:pPr>
        <w:pStyle w:val="ListParagraph"/>
        <w:numPr>
          <w:ilvl w:val="0"/>
          <w:numId w:val="15"/>
        </w:numPr>
      </w:pPr>
      <w:r>
        <w:t>IncomeFrequency</w:t>
      </w:r>
    </w:p>
    <w:p w:rsidR="00333EC8" w:rsidRDefault="00333EC8" w:rsidP="00333EC8">
      <w:pPr>
        <w:pStyle w:val="ListParagraph"/>
        <w:numPr>
          <w:ilvl w:val="0"/>
          <w:numId w:val="15"/>
        </w:numPr>
      </w:pPr>
      <w:r>
        <w:t>Language</w:t>
      </w:r>
    </w:p>
    <w:p w:rsidR="00333EC8" w:rsidRDefault="00333EC8" w:rsidP="00333EC8">
      <w:pPr>
        <w:pStyle w:val="ListParagraph"/>
        <w:numPr>
          <w:ilvl w:val="0"/>
          <w:numId w:val="15"/>
        </w:numPr>
      </w:pPr>
      <w:r>
        <w:t>MainSourceOfIncome</w:t>
      </w:r>
    </w:p>
    <w:p w:rsidR="00333EC8" w:rsidRDefault="00333EC8" w:rsidP="00333EC8">
      <w:pPr>
        <w:pStyle w:val="ListParagraph"/>
        <w:numPr>
          <w:ilvl w:val="0"/>
          <w:numId w:val="15"/>
        </w:numPr>
      </w:pPr>
      <w:r>
        <w:t>MigrationVisaCategory</w:t>
      </w:r>
    </w:p>
    <w:p w:rsidR="00333EC8" w:rsidRDefault="00333EC8" w:rsidP="00333EC8">
      <w:pPr>
        <w:pStyle w:val="ListParagraph"/>
        <w:numPr>
          <w:ilvl w:val="0"/>
          <w:numId w:val="15"/>
        </w:numPr>
      </w:pPr>
      <w:r>
        <w:t>MoneyBusinessCommunityEducationWorkshop</w:t>
      </w:r>
    </w:p>
    <w:p w:rsidR="00692787" w:rsidRDefault="00692787" w:rsidP="00333EC8">
      <w:pPr>
        <w:pStyle w:val="ListParagraph"/>
        <w:numPr>
          <w:ilvl w:val="0"/>
          <w:numId w:val="15"/>
        </w:numPr>
      </w:pPr>
      <w:r>
        <w:rPr>
          <w:rFonts w:cs="Arial"/>
        </w:rPr>
        <w:t>NDISEligibility</w:t>
      </w:r>
    </w:p>
    <w:p w:rsidR="00333EC8" w:rsidRDefault="00333EC8" w:rsidP="00333EC8">
      <w:pPr>
        <w:pStyle w:val="ListParagraph"/>
        <w:numPr>
          <w:ilvl w:val="0"/>
          <w:numId w:val="15"/>
        </w:numPr>
      </w:pPr>
      <w:r>
        <w:t>ParentingAgreement</w:t>
      </w:r>
    </w:p>
    <w:p w:rsidR="00333EC8" w:rsidRDefault="00333EC8" w:rsidP="00333EC8">
      <w:pPr>
        <w:pStyle w:val="ListParagraph"/>
        <w:numPr>
          <w:ilvl w:val="0"/>
          <w:numId w:val="15"/>
        </w:numPr>
      </w:pPr>
      <w:r>
        <w:t>ParticipationType</w:t>
      </w:r>
    </w:p>
    <w:p w:rsidR="00333EC8" w:rsidRDefault="00333EC8" w:rsidP="00333EC8">
      <w:pPr>
        <w:pStyle w:val="ListParagraph"/>
        <w:numPr>
          <w:ilvl w:val="0"/>
          <w:numId w:val="15"/>
        </w:numPr>
      </w:pPr>
      <w:r>
        <w:t>ReasonForAssistance</w:t>
      </w:r>
    </w:p>
    <w:p w:rsidR="00333EC8" w:rsidRDefault="00333EC8" w:rsidP="00333EC8">
      <w:pPr>
        <w:pStyle w:val="ListParagraph"/>
        <w:numPr>
          <w:ilvl w:val="0"/>
          <w:numId w:val="15"/>
        </w:numPr>
      </w:pPr>
      <w:r>
        <w:t>ReferralPurpose</w:t>
      </w:r>
    </w:p>
    <w:p w:rsidR="008642A0" w:rsidRDefault="00333EC8" w:rsidP="00CA64C5">
      <w:pPr>
        <w:pStyle w:val="ListParagraph"/>
        <w:numPr>
          <w:ilvl w:val="0"/>
          <w:numId w:val="15"/>
        </w:numPr>
      </w:pPr>
      <w:r>
        <w:t>ReferralSource</w:t>
      </w:r>
    </w:p>
    <w:p w:rsidR="00333EC8" w:rsidRDefault="00333EC8" w:rsidP="00333EC8">
      <w:pPr>
        <w:pStyle w:val="ListParagraph"/>
        <w:numPr>
          <w:ilvl w:val="0"/>
          <w:numId w:val="15"/>
        </w:numPr>
      </w:pPr>
      <w:r>
        <w:t>ReferralType</w:t>
      </w:r>
    </w:p>
    <w:p w:rsidR="00333EC8" w:rsidRDefault="00333EC8" w:rsidP="00333EC8">
      <w:pPr>
        <w:pStyle w:val="ListParagraph"/>
        <w:numPr>
          <w:ilvl w:val="0"/>
          <w:numId w:val="15"/>
        </w:numPr>
      </w:pPr>
      <w:r>
        <w:t>ScoreType</w:t>
      </w:r>
    </w:p>
    <w:p w:rsidR="00CA64C5" w:rsidRDefault="00CA64C5" w:rsidP="00CA64C5">
      <w:pPr>
        <w:pStyle w:val="ListParagraph"/>
        <w:numPr>
          <w:ilvl w:val="0"/>
          <w:numId w:val="15"/>
        </w:numPr>
      </w:pPr>
      <w:r w:rsidRPr="00CA64C5">
        <w:t>Section60ICertificateType</w:t>
      </w:r>
    </w:p>
    <w:p w:rsidR="00692787" w:rsidRDefault="00692787" w:rsidP="00CA64C5">
      <w:pPr>
        <w:pStyle w:val="ListParagraph"/>
        <w:numPr>
          <w:ilvl w:val="0"/>
          <w:numId w:val="15"/>
        </w:numPr>
      </w:pPr>
      <w:r>
        <w:rPr>
          <w:rFonts w:cs="Arial"/>
        </w:rPr>
        <w:t>ServiceSetting</w:t>
      </w:r>
    </w:p>
    <w:p w:rsidR="005C413D" w:rsidRDefault="005C413D" w:rsidP="00333EC8">
      <w:pPr>
        <w:pStyle w:val="ListParagraph"/>
        <w:numPr>
          <w:ilvl w:val="0"/>
          <w:numId w:val="15"/>
        </w:numPr>
      </w:pPr>
      <w:r>
        <w:t>State</w:t>
      </w:r>
    </w:p>
    <w:p w:rsidR="00412451" w:rsidRDefault="00412451" w:rsidP="00333EC8">
      <w:pPr>
        <w:pStyle w:val="ListParagraph"/>
        <w:numPr>
          <w:ilvl w:val="0"/>
          <w:numId w:val="15"/>
        </w:numPr>
      </w:pPr>
      <w:r>
        <w:t>Topic</w:t>
      </w:r>
    </w:p>
    <w:p w:rsidR="00333EC8" w:rsidRDefault="00333EC8" w:rsidP="00D87444">
      <w:pPr>
        <w:spacing w:after="120"/>
      </w:pPr>
      <w:r>
        <w:t>It is an XML in the following format:</w:t>
      </w:r>
    </w:p>
    <w:p w:rsidR="00972992" w:rsidRDefault="00817D9D" w:rsidP="0097299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ReferenceDataItems</w:t>
      </w:r>
      <w:r w:rsidRPr="006216E0">
        <w:rPr>
          <w:rFonts w:ascii="Consolas" w:hAnsi="Consolas" w:cs="Consolas"/>
          <w:color w:val="0000FF"/>
          <w:sz w:val="14"/>
          <w:szCs w:val="14"/>
        </w:rPr>
        <w:t xml:space="preserve"> </w:t>
      </w:r>
      <w:r w:rsidRPr="006216E0">
        <w:rPr>
          <w:rFonts w:ascii="Consolas" w:hAnsi="Consolas" w:cs="Consolas"/>
          <w:color w:val="FF0000"/>
          <w:sz w:val="14"/>
          <w:szCs w:val="14"/>
        </w:rPr>
        <w:t>CodeType</w:t>
      </w:r>
      <w:r w:rsidRPr="006216E0">
        <w:rPr>
          <w:rFonts w:ascii="Consolas" w:hAnsi="Consolas" w:cs="Consolas"/>
          <w:color w:val="0000FF"/>
          <w:sz w:val="14"/>
          <w:szCs w:val="14"/>
        </w:rPr>
        <w:t>=</w:t>
      </w:r>
      <w:r w:rsidRPr="006216E0">
        <w:rPr>
          <w:rFonts w:ascii="Consolas" w:hAnsi="Consolas" w:cs="Consolas"/>
          <w:color w:val="000000"/>
          <w:sz w:val="14"/>
          <w:szCs w:val="14"/>
        </w:rPr>
        <w:t>"</w:t>
      </w:r>
      <w:r w:rsidRPr="006216E0">
        <w:rPr>
          <w:rFonts w:ascii="Consolas" w:hAnsi="Consolas" w:cs="Consolas"/>
          <w:color w:val="0000FF"/>
          <w:sz w:val="14"/>
          <w:szCs w:val="14"/>
        </w:rPr>
        <w:t>AboriginalOrTorresStraitIslanderOrigin</w:t>
      </w:r>
      <w:r w:rsidRPr="006216E0">
        <w:rPr>
          <w:rFonts w:ascii="Consolas" w:hAnsi="Consolas" w:cs="Consolas"/>
          <w:color w:val="000000"/>
          <w:sz w:val="14"/>
          <w:szCs w:val="14"/>
        </w:rPr>
        <w:t>"</w:t>
      </w:r>
      <w:r w:rsidRPr="006216E0">
        <w:rPr>
          <w:rFonts w:ascii="Consolas" w:hAnsi="Consolas" w:cs="Consolas"/>
          <w:color w:val="0000FF"/>
          <w:sz w:val="14"/>
          <w:szCs w:val="14"/>
        </w:rPr>
        <w:t>&gt;</w:t>
      </w:r>
    </w:p>
    <w:p w:rsidR="00972992"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972992" w:rsidRDefault="00817D9D" w:rsidP="00972992">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r w:rsidRPr="006216E0">
        <w:rPr>
          <w:rFonts w:ascii="Consolas" w:hAnsi="Consolas" w:cs="Consolas"/>
          <w:color w:val="000000"/>
          <w:sz w:val="14"/>
          <w:szCs w:val="14"/>
        </w:rPr>
        <w:t>NO</w:t>
      </w: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p>
    <w:p w:rsidR="003106F1" w:rsidRDefault="00817D9D" w:rsidP="003106F1">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r w:rsidRPr="006216E0">
        <w:rPr>
          <w:rFonts w:ascii="Consolas" w:hAnsi="Consolas" w:cs="Consolas"/>
          <w:color w:val="000000"/>
          <w:sz w:val="14"/>
          <w:szCs w:val="14"/>
        </w:rPr>
        <w:t>No</w:t>
      </w: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p>
    <w:p w:rsidR="003106F1" w:rsidRDefault="00817D9D" w:rsidP="003106F1">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r w:rsidRPr="006216E0">
        <w:rPr>
          <w:rFonts w:ascii="Consolas" w:hAnsi="Consolas" w:cs="Consolas"/>
          <w:color w:val="000000"/>
          <w:sz w:val="14"/>
          <w:szCs w:val="14"/>
        </w:rPr>
        <w:t>1</w:t>
      </w: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p>
    <w:p w:rsidR="003106F1"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5E5E0F"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5E5E0F" w:rsidRDefault="00817D9D" w:rsidP="005E5E0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r w:rsidRPr="006216E0">
        <w:rPr>
          <w:rFonts w:ascii="Consolas" w:hAnsi="Consolas" w:cs="Consolas"/>
          <w:color w:val="000000"/>
          <w:sz w:val="14"/>
          <w:szCs w:val="14"/>
        </w:rPr>
        <w:t>ABORIGINAL</w:t>
      </w: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p>
    <w:p w:rsidR="00785C2E"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r w:rsidRPr="006216E0">
        <w:rPr>
          <w:rFonts w:ascii="Consolas" w:hAnsi="Consolas" w:cs="Consolas"/>
          <w:color w:val="000000"/>
          <w:sz w:val="14"/>
          <w:szCs w:val="14"/>
        </w:rPr>
        <w:t>Aboriginal</w:t>
      </w: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p>
    <w:p w:rsidR="005E5E0F"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r w:rsidRPr="006216E0">
        <w:rPr>
          <w:rFonts w:ascii="Consolas" w:hAnsi="Consolas" w:cs="Consolas"/>
          <w:color w:val="000000"/>
          <w:sz w:val="14"/>
          <w:szCs w:val="14"/>
        </w:rPr>
        <w:t>2</w:t>
      </w: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p>
    <w:p w:rsidR="005E5E0F"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785C2E"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785C2E"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r w:rsidRPr="006216E0">
        <w:rPr>
          <w:rFonts w:ascii="Consolas" w:hAnsi="Consolas" w:cs="Consolas"/>
          <w:color w:val="000000"/>
          <w:sz w:val="14"/>
          <w:szCs w:val="14"/>
        </w:rPr>
        <w:t>TSI</w:t>
      </w: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p>
    <w:p w:rsidR="00785C2E"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r w:rsidRPr="006216E0">
        <w:rPr>
          <w:rFonts w:ascii="Consolas" w:hAnsi="Consolas" w:cs="Consolas"/>
          <w:color w:val="000000"/>
          <w:sz w:val="14"/>
          <w:szCs w:val="14"/>
        </w:rPr>
        <w:t>Torres Strait Islander</w:t>
      </w: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p>
    <w:p w:rsidR="00785C2E" w:rsidRDefault="00817D9D" w:rsidP="00785C2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216E0">
        <w:rPr>
          <w:rFonts w:ascii="Consolas" w:hAnsi="Consolas" w:cs="Consolas"/>
          <w:color w:val="0000FF"/>
          <w:sz w:val="14"/>
          <w:szCs w:val="14"/>
        </w:rPr>
        <w:lastRenderedPageBreak/>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r w:rsidRPr="006216E0">
        <w:rPr>
          <w:rFonts w:ascii="Consolas" w:hAnsi="Consolas" w:cs="Consolas"/>
          <w:color w:val="000000"/>
          <w:sz w:val="14"/>
          <w:szCs w:val="14"/>
        </w:rPr>
        <w:t>3</w:t>
      </w: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r w:rsidRPr="006216E0">
        <w:rPr>
          <w:rFonts w:ascii="Consolas" w:hAnsi="Consolas" w:cs="Consolas"/>
          <w:color w:val="000000"/>
          <w:sz w:val="14"/>
          <w:szCs w:val="14"/>
        </w:rPr>
        <w:t>BOTH</w:t>
      </w: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r w:rsidRPr="006216E0">
        <w:rPr>
          <w:rFonts w:ascii="Consolas" w:hAnsi="Consolas" w:cs="Consolas"/>
          <w:color w:val="000000"/>
          <w:sz w:val="14"/>
          <w:szCs w:val="14"/>
        </w:rPr>
        <w:t>Aboriginal and Torres Strait Islander</w:t>
      </w: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r w:rsidRPr="006216E0">
        <w:rPr>
          <w:rFonts w:ascii="Consolas" w:hAnsi="Consolas" w:cs="Consolas"/>
          <w:color w:val="000000"/>
          <w:sz w:val="14"/>
          <w:szCs w:val="14"/>
        </w:rPr>
        <w:t>4</w:t>
      </w: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r w:rsidRPr="006216E0">
        <w:rPr>
          <w:rFonts w:ascii="Consolas" w:hAnsi="Consolas" w:cs="Consolas"/>
          <w:color w:val="000000"/>
          <w:sz w:val="14"/>
          <w:szCs w:val="14"/>
        </w:rPr>
        <w:t>NOTSTATED</w:t>
      </w:r>
      <w:r w:rsidRPr="006216E0">
        <w:rPr>
          <w:rFonts w:ascii="Consolas" w:hAnsi="Consolas" w:cs="Consolas"/>
          <w:color w:val="0000FF"/>
          <w:sz w:val="14"/>
          <w:szCs w:val="14"/>
        </w:rPr>
        <w:t>&lt;/</w:t>
      </w:r>
      <w:r w:rsidRPr="006216E0">
        <w:rPr>
          <w:rFonts w:ascii="Consolas" w:hAnsi="Consolas" w:cs="Consolas"/>
          <w:color w:val="A31515"/>
          <w:sz w:val="14"/>
          <w:szCs w:val="14"/>
        </w:rPr>
        <w:t>CodeValue</w:t>
      </w:r>
      <w:r w:rsidRPr="006216E0">
        <w:rPr>
          <w:rFonts w:ascii="Consolas" w:hAnsi="Consolas" w:cs="Consolas"/>
          <w:color w:val="0000FF"/>
          <w:sz w:val="14"/>
          <w:szCs w:val="14"/>
        </w:rPr>
        <w:t>&gt;</w:t>
      </w:r>
    </w:p>
    <w:p w:rsidR="00972992"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r w:rsidRPr="006216E0">
        <w:rPr>
          <w:rFonts w:ascii="Consolas" w:hAnsi="Consolas" w:cs="Consolas"/>
          <w:color w:val="000000"/>
          <w:sz w:val="14"/>
          <w:szCs w:val="14"/>
        </w:rPr>
        <w:t>Not stated/Inadequately described</w:t>
      </w:r>
      <w:r w:rsidRPr="006216E0">
        <w:rPr>
          <w:rFonts w:ascii="Consolas" w:hAnsi="Consolas" w:cs="Consolas"/>
          <w:color w:val="0000FF"/>
          <w:sz w:val="14"/>
          <w:szCs w:val="14"/>
        </w:rPr>
        <w:t>&lt;/</w:t>
      </w:r>
      <w:r w:rsidRPr="006216E0">
        <w:rPr>
          <w:rFonts w:ascii="Consolas" w:hAnsi="Consolas" w:cs="Consolas"/>
          <w:color w:val="A31515"/>
          <w:sz w:val="14"/>
          <w:szCs w:val="14"/>
        </w:rPr>
        <w:t>CodeDescription</w:t>
      </w:r>
      <w:r w:rsidRPr="006216E0">
        <w:rPr>
          <w:rFonts w:ascii="Consolas" w:hAnsi="Consolas" w:cs="Consolas"/>
          <w:color w:val="0000FF"/>
          <w:sz w:val="14"/>
          <w:szCs w:val="14"/>
        </w:rPr>
        <w:t>&gt;</w:t>
      </w:r>
    </w:p>
    <w:p w:rsidR="00DC6B16"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r w:rsidRPr="006216E0">
        <w:rPr>
          <w:rFonts w:ascii="Consolas" w:hAnsi="Consolas" w:cs="Consolas"/>
          <w:color w:val="000000"/>
          <w:sz w:val="14"/>
          <w:szCs w:val="14"/>
        </w:rPr>
        <w:t>5</w:t>
      </w:r>
      <w:r w:rsidRPr="006216E0">
        <w:rPr>
          <w:rFonts w:ascii="Consolas" w:hAnsi="Consolas" w:cs="Consolas"/>
          <w:color w:val="0000FF"/>
          <w:sz w:val="14"/>
          <w:szCs w:val="14"/>
        </w:rPr>
        <w:t>&lt;/</w:t>
      </w:r>
      <w:r w:rsidRPr="006216E0">
        <w:rPr>
          <w:rFonts w:ascii="Consolas" w:hAnsi="Consolas" w:cs="Consolas"/>
          <w:color w:val="A31515"/>
          <w:sz w:val="14"/>
          <w:szCs w:val="14"/>
        </w:rPr>
        <w:t>OrderNumber</w:t>
      </w:r>
      <w:r w:rsidRPr="006216E0">
        <w:rPr>
          <w:rFonts w:ascii="Consolas" w:hAnsi="Consolas" w:cs="Consolas"/>
          <w:color w:val="0000FF"/>
          <w:sz w:val="14"/>
          <w:szCs w:val="14"/>
        </w:rPr>
        <w:t>&gt;</w:t>
      </w:r>
    </w:p>
    <w:p w:rsidR="00817D9D" w:rsidRPr="006216E0" w:rsidRDefault="00817D9D" w:rsidP="00DC6B16">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216E0">
        <w:rPr>
          <w:rFonts w:ascii="Consolas" w:hAnsi="Consolas" w:cs="Consolas"/>
          <w:color w:val="0000FF"/>
          <w:sz w:val="14"/>
          <w:szCs w:val="14"/>
        </w:rPr>
        <w:t>&lt;/</w:t>
      </w:r>
      <w:r w:rsidRPr="006216E0">
        <w:rPr>
          <w:rFonts w:ascii="Consolas" w:hAnsi="Consolas" w:cs="Consolas"/>
          <w:color w:val="A31515"/>
          <w:sz w:val="14"/>
          <w:szCs w:val="14"/>
        </w:rPr>
        <w:t>Item</w:t>
      </w:r>
      <w:r w:rsidRPr="006216E0">
        <w:rPr>
          <w:rFonts w:ascii="Consolas" w:hAnsi="Consolas" w:cs="Consolas"/>
          <w:color w:val="0000FF"/>
          <w:sz w:val="14"/>
          <w:szCs w:val="14"/>
        </w:rPr>
        <w:t>&gt;</w:t>
      </w:r>
    </w:p>
    <w:p w:rsidR="00817D9D" w:rsidRDefault="00817D9D" w:rsidP="00B068D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pPr>
      <w:r w:rsidRPr="006216E0">
        <w:rPr>
          <w:rFonts w:ascii="Consolas" w:hAnsi="Consolas" w:cs="Consolas"/>
          <w:color w:val="0000FF"/>
          <w:sz w:val="14"/>
          <w:szCs w:val="14"/>
        </w:rPr>
        <w:t xml:space="preserve">  &lt;/</w:t>
      </w:r>
      <w:r w:rsidRPr="006216E0">
        <w:rPr>
          <w:rFonts w:ascii="Consolas" w:hAnsi="Consolas" w:cs="Consolas"/>
          <w:color w:val="A31515"/>
          <w:sz w:val="14"/>
          <w:szCs w:val="14"/>
        </w:rPr>
        <w:t>ReferenceDataItems</w:t>
      </w:r>
      <w:r w:rsidRPr="006216E0">
        <w:rPr>
          <w:rFonts w:ascii="Consolas" w:hAnsi="Consolas" w:cs="Consolas"/>
          <w:color w:val="0000FF"/>
          <w:sz w:val="14"/>
          <w:szCs w:val="14"/>
        </w:rPr>
        <w:t>&gt;</w:t>
      </w:r>
    </w:p>
    <w:p w:rsidR="00333EC8" w:rsidRDefault="00C031A9" w:rsidP="00D87444">
      <w:pPr>
        <w:spacing w:before="240" w:after="120"/>
      </w:pPr>
      <w:r>
        <w:t>The r</w:t>
      </w:r>
      <w:r w:rsidR="00333EC8">
        <w:t>eference data file also contains the code data for assessments in the following format:</w:t>
      </w:r>
    </w:p>
    <w:p w:rsidR="00DC6B16" w:rsidRDefault="005C3FB6" w:rsidP="00DC6B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Pr>
          <w:rFonts w:ascii="Consolas" w:hAnsi="Consolas" w:cs="Consolas"/>
          <w:color w:val="0000FF"/>
          <w:sz w:val="14"/>
          <w:szCs w:val="14"/>
        </w:rPr>
        <w:t xml:space="preserve"> </w:t>
      </w:r>
      <w:r w:rsidRPr="006E7EEB">
        <w:rPr>
          <w:rFonts w:ascii="Consolas" w:hAnsi="Consolas" w:cs="Consolas"/>
          <w:color w:val="0000FF"/>
          <w:sz w:val="14"/>
          <w:szCs w:val="14"/>
        </w:rPr>
        <w:t>&lt;</w:t>
      </w:r>
      <w:r w:rsidRPr="006E7EEB">
        <w:rPr>
          <w:rFonts w:ascii="Consolas" w:hAnsi="Consolas" w:cs="Consolas"/>
          <w:color w:val="A31515"/>
          <w:sz w:val="14"/>
          <w:szCs w:val="14"/>
        </w:rPr>
        <w:t>AssessmentReferenceDataItems</w:t>
      </w:r>
      <w:r w:rsidRPr="006E7EEB">
        <w:rPr>
          <w:rFonts w:ascii="Consolas" w:hAnsi="Consolas" w:cs="Consolas"/>
          <w:color w:val="0000FF"/>
          <w:sz w:val="14"/>
          <w:szCs w:val="14"/>
        </w:rPr>
        <w:t>&gt;</w:t>
      </w:r>
    </w:p>
    <w:p w:rsidR="000D0079" w:rsidRDefault="005C3FB6" w:rsidP="000D007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AssessmentReferenceDataItem</w:t>
      </w:r>
      <w:r w:rsidRPr="006E7EEB">
        <w:rPr>
          <w:rFonts w:ascii="Consolas" w:hAnsi="Consolas" w:cs="Consolas"/>
          <w:color w:val="0000FF"/>
          <w:sz w:val="14"/>
          <w:szCs w:val="14"/>
        </w:rPr>
        <w:t>&gt;</w:t>
      </w:r>
    </w:p>
    <w:p w:rsidR="000D0079" w:rsidRDefault="005C3FB6" w:rsidP="000D007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ScoreType</w:t>
      </w:r>
      <w:r w:rsidRPr="006E7EEB">
        <w:rPr>
          <w:rFonts w:ascii="Consolas" w:hAnsi="Consolas" w:cs="Consolas"/>
          <w:color w:val="0000FF"/>
          <w:sz w:val="14"/>
          <w:szCs w:val="14"/>
        </w:rPr>
        <w:t>&gt;</w:t>
      </w:r>
      <w:r w:rsidRPr="006E7EEB">
        <w:rPr>
          <w:rFonts w:ascii="Consolas" w:hAnsi="Consolas" w:cs="Consolas"/>
          <w:color w:val="000000"/>
          <w:sz w:val="14"/>
          <w:szCs w:val="14"/>
        </w:rPr>
        <w:t>SATISFACTION</w:t>
      </w:r>
      <w:r w:rsidRPr="006E7EEB">
        <w:rPr>
          <w:rFonts w:ascii="Consolas" w:hAnsi="Consolas" w:cs="Consolas"/>
          <w:color w:val="0000FF"/>
          <w:sz w:val="14"/>
          <w:szCs w:val="14"/>
        </w:rPr>
        <w:t>&lt;/</w:t>
      </w:r>
      <w:r w:rsidRPr="006E7EEB">
        <w:rPr>
          <w:rFonts w:ascii="Consolas" w:hAnsi="Consolas" w:cs="Consolas"/>
          <w:color w:val="A31515"/>
          <w:sz w:val="14"/>
          <w:szCs w:val="14"/>
        </w:rPr>
        <w:t>ScoreType</w:t>
      </w:r>
      <w:r w:rsidRPr="006E7EEB">
        <w:rPr>
          <w:rFonts w:ascii="Consolas" w:hAnsi="Consolas" w:cs="Consolas"/>
          <w:color w:val="0000FF"/>
          <w:sz w:val="14"/>
          <w:szCs w:val="14"/>
        </w:rPr>
        <w:t>&gt;</w:t>
      </w:r>
    </w:p>
    <w:p w:rsidR="000D0079" w:rsidRDefault="005C3FB6" w:rsidP="000D007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ApplicableFor</w:t>
      </w:r>
      <w:r w:rsidRPr="006E7EEB">
        <w:rPr>
          <w:rFonts w:ascii="Consolas" w:hAnsi="Consolas" w:cs="Consolas"/>
          <w:color w:val="0000FF"/>
          <w:sz w:val="14"/>
          <w:szCs w:val="14"/>
        </w:rPr>
        <w:t>&gt;</w:t>
      </w:r>
      <w:r w:rsidRPr="006E7EEB">
        <w:rPr>
          <w:rFonts w:ascii="Consolas" w:hAnsi="Consolas" w:cs="Consolas"/>
          <w:color w:val="000000"/>
          <w:sz w:val="14"/>
          <w:szCs w:val="14"/>
        </w:rPr>
        <w:t>Client</w:t>
      </w:r>
      <w:r w:rsidRPr="006E7EEB">
        <w:rPr>
          <w:rFonts w:ascii="Consolas" w:hAnsi="Consolas" w:cs="Consolas"/>
          <w:color w:val="0000FF"/>
          <w:sz w:val="14"/>
          <w:szCs w:val="14"/>
        </w:rPr>
        <w:t>&lt;/</w:t>
      </w:r>
      <w:r w:rsidRPr="006E7EEB">
        <w:rPr>
          <w:rFonts w:ascii="Consolas" w:hAnsi="Consolas" w:cs="Consolas"/>
          <w:color w:val="A31515"/>
          <w:sz w:val="14"/>
          <w:szCs w:val="14"/>
        </w:rPr>
        <w:t>ApplicableFor</w:t>
      </w:r>
      <w:r w:rsidRPr="006E7EEB">
        <w:rPr>
          <w:rFonts w:ascii="Consolas" w:hAnsi="Consolas" w:cs="Consolas"/>
          <w:color w:val="0000FF"/>
          <w:sz w:val="14"/>
          <w:szCs w:val="14"/>
        </w:rPr>
        <w:t>&gt;</w:t>
      </w:r>
    </w:p>
    <w:p w:rsidR="000D0079" w:rsidRDefault="005C3FB6" w:rsidP="000D007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Domains</w:t>
      </w:r>
      <w:r w:rsidRPr="006E7EEB">
        <w:rPr>
          <w:rFonts w:ascii="Consolas" w:hAnsi="Consolas" w:cs="Consolas"/>
          <w:color w:val="0000FF"/>
          <w:sz w:val="14"/>
          <w:szCs w:val="14"/>
        </w:rPr>
        <w:t>&gt;</w:t>
      </w:r>
    </w:p>
    <w:p w:rsidR="000D0079" w:rsidRDefault="005C3FB6" w:rsidP="000D007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w:t>
      </w: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r w:rsidRPr="006E7EEB">
        <w:rPr>
          <w:rFonts w:ascii="Consolas" w:hAnsi="Consolas" w:cs="Consolas"/>
          <w:color w:val="000000"/>
          <w:sz w:val="14"/>
          <w:szCs w:val="14"/>
        </w:rPr>
        <w:t>The service listened to me and understood my issues</w:t>
      </w: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SERVICELISTENED1</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7A6AC1" w:rsidRDefault="005C3FB6" w:rsidP="0080420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7A6AC1" w:rsidRDefault="005C3FB6" w:rsidP="007A6AC1">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SERVICELISTENED2</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SERVICELISTENED3</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0A20DC" w:rsidRDefault="005C3FB6" w:rsidP="000A20D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SERVICELISTENED4</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F44F66" w:rsidRDefault="005C3FB6" w:rsidP="00F44F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F44F66" w:rsidRDefault="005C3FB6" w:rsidP="00F44F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F44F66" w:rsidRDefault="005C3FB6" w:rsidP="00F44F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F44F66" w:rsidRDefault="005C3FB6" w:rsidP="00F44F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SERVICELISTENED5</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F44F66" w:rsidRDefault="005C3FB6" w:rsidP="00F44F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91F37" w:rsidRDefault="005C3FB6" w:rsidP="00D91F3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91F37" w:rsidRDefault="005C3FB6" w:rsidP="00D91F3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D91F37" w:rsidRDefault="005C3FB6" w:rsidP="00D91F3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D34F07" w:rsidRDefault="005C3FB6" w:rsidP="00D34F0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A01E18" w:rsidRDefault="005C3FB6" w:rsidP="00A01E1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w:t>
      </w: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p>
    <w:p w:rsidR="00A01E18" w:rsidRDefault="005C3FB6" w:rsidP="00A01E1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r w:rsidRPr="006E7EEB">
        <w:rPr>
          <w:rFonts w:ascii="Consolas" w:hAnsi="Consolas" w:cs="Consolas"/>
          <w:color w:val="000000"/>
          <w:sz w:val="14"/>
          <w:szCs w:val="14"/>
        </w:rPr>
        <w:t>I am satisfied with the services I have received</w:t>
      </w: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SERVICERECEIVED1</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SERVICERECEIVED2</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SERVICERECEIVED3</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SERVICERECEIVED4</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SERVICERECEIVED5</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EA4316" w:rsidRDefault="005C3FB6" w:rsidP="00EA4316">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567"/>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567"/>
        <w:rPr>
          <w:rFonts w:ascii="Consolas" w:hAnsi="Consolas" w:cs="Consolas"/>
          <w:color w:val="000000"/>
          <w:sz w:val="14"/>
          <w:szCs w:val="14"/>
        </w:rPr>
      </w:pPr>
      <w:r w:rsidRPr="006E7EEB">
        <w:rPr>
          <w:rFonts w:ascii="Consolas" w:hAnsi="Consolas" w:cs="Consolas"/>
          <w:color w:val="0000FF"/>
          <w:sz w:val="14"/>
          <w:szCs w:val="14"/>
        </w:rPr>
        <w:lastRenderedPageBreak/>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w:t>
      </w:r>
      <w:r w:rsidRPr="006E7EEB">
        <w:rPr>
          <w:rFonts w:ascii="Consolas" w:hAnsi="Consolas" w:cs="Consolas"/>
          <w:color w:val="0000FF"/>
          <w:sz w:val="14"/>
          <w:szCs w:val="14"/>
        </w:rPr>
        <w:t>&lt;/</w:t>
      </w:r>
      <w:r w:rsidRPr="006E7EEB">
        <w:rPr>
          <w:rFonts w:ascii="Consolas" w:hAnsi="Consolas" w:cs="Consolas"/>
          <w:color w:val="A31515"/>
          <w:sz w:val="14"/>
          <w:szCs w:val="14"/>
        </w:rPr>
        <w:t>DomainCode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r w:rsidRPr="006E7EEB">
        <w:rPr>
          <w:rFonts w:ascii="Consolas" w:hAnsi="Consolas" w:cs="Consolas"/>
          <w:color w:val="000000"/>
          <w:sz w:val="14"/>
          <w:szCs w:val="14"/>
        </w:rPr>
        <w:t>I am better able to deal with issues that I sought help with</w:t>
      </w:r>
      <w:r w:rsidRPr="006E7EEB">
        <w:rPr>
          <w:rFonts w:ascii="Consolas" w:hAnsi="Consolas" w:cs="Consolas"/>
          <w:color w:val="0000FF"/>
          <w:sz w:val="14"/>
          <w:szCs w:val="14"/>
        </w:rPr>
        <w:t>&lt;/</w:t>
      </w:r>
      <w:r w:rsidRPr="006E7EEB">
        <w:rPr>
          <w:rFonts w:ascii="Consolas" w:hAnsi="Consolas" w:cs="Consolas"/>
          <w:color w:val="A31515"/>
          <w:sz w:val="14"/>
          <w:szCs w:val="14"/>
        </w:rPr>
        <w:t>DomainDescription</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SITUATIONIMPROVED1</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SITUATIONIMPROVED2</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SITUATIONIMPROVED3</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SITUATIONIMPROVED4</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r w:rsidRPr="006E7EEB">
        <w:rPr>
          <w:rFonts w:ascii="Consolas" w:hAnsi="Consolas" w:cs="Consolas"/>
          <w:color w:val="000000"/>
          <w:sz w:val="14"/>
          <w:szCs w:val="14"/>
        </w:rPr>
        <w:t>SITUATIONIMPROVED5</w:t>
      </w:r>
      <w:r w:rsidRPr="006E7EEB">
        <w:rPr>
          <w:rFonts w:ascii="Consolas" w:hAnsi="Consolas" w:cs="Consolas"/>
          <w:color w:val="0000FF"/>
          <w:sz w:val="14"/>
          <w:szCs w:val="14"/>
        </w:rPr>
        <w:t>&lt;/</w:t>
      </w:r>
      <w:r w:rsidRPr="006E7EEB">
        <w:rPr>
          <w:rFonts w:ascii="Consolas" w:hAnsi="Consolas" w:cs="Consolas"/>
          <w:color w:val="A31515"/>
          <w:sz w:val="14"/>
          <w:szCs w:val="14"/>
        </w:rPr>
        <w:t>ScoreCode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993"/>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Description</w:t>
      </w:r>
      <w:r w:rsidRPr="006E7EEB">
        <w:rPr>
          <w:rFonts w:ascii="Consolas" w:hAnsi="Consolas" w:cs="Consolas"/>
          <w:color w:val="0000FF"/>
          <w:sz w:val="14"/>
          <w:szCs w:val="14"/>
        </w:rPr>
        <w:t xml:space="preserve"> /&gt;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851"/>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709"/>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Scores</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567"/>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w:t>
      </w:r>
      <w:r w:rsidRPr="006E7EEB">
        <w:rPr>
          <w:rFonts w:ascii="Consolas" w:hAnsi="Consolas" w:cs="Consolas"/>
          <w:color w:val="0000FF"/>
          <w:sz w:val="14"/>
          <w:szCs w:val="14"/>
        </w:rPr>
        <w:t>&gt;</w:t>
      </w:r>
    </w:p>
    <w:p w:rsidR="00DE0809"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426"/>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Domains</w:t>
      </w:r>
      <w:r w:rsidRPr="006E7EEB">
        <w:rPr>
          <w:rFonts w:ascii="Consolas" w:hAnsi="Consolas" w:cs="Consolas"/>
          <w:color w:val="0000FF"/>
          <w:sz w:val="14"/>
          <w:szCs w:val="14"/>
        </w:rPr>
        <w:t>&gt;</w:t>
      </w:r>
    </w:p>
    <w:p w:rsidR="005C3FB6" w:rsidRPr="006E7EEB" w:rsidRDefault="005C3FB6" w:rsidP="00DE0809">
      <w:pPr>
        <w:pBdr>
          <w:top w:val="single" w:sz="4" w:space="1" w:color="auto"/>
          <w:left w:val="single" w:sz="4" w:space="1" w:color="auto"/>
          <w:bottom w:val="single" w:sz="4" w:space="1" w:color="auto"/>
          <w:right w:val="single" w:sz="4" w:space="1" w:color="auto"/>
        </w:pBdr>
        <w:shd w:val="clear" w:color="auto" w:fill="D9D9D9" w:themeFill="background1" w:themeFillShade="D9"/>
        <w:tabs>
          <w:tab w:val="left" w:pos="851"/>
        </w:tabs>
        <w:autoSpaceDE w:val="0"/>
        <w:autoSpaceDN w:val="0"/>
        <w:adjustRightInd w:val="0"/>
        <w:spacing w:after="0"/>
        <w:ind w:firstLine="142"/>
        <w:rPr>
          <w:rFonts w:ascii="Consolas" w:hAnsi="Consolas" w:cs="Consolas"/>
          <w:color w:val="000000"/>
          <w:sz w:val="14"/>
          <w:szCs w:val="14"/>
        </w:rPr>
      </w:pPr>
      <w:r w:rsidRPr="006E7EEB">
        <w:rPr>
          <w:rFonts w:ascii="Consolas" w:hAnsi="Consolas" w:cs="Consolas"/>
          <w:color w:val="0000FF"/>
          <w:sz w:val="14"/>
          <w:szCs w:val="14"/>
        </w:rPr>
        <w:t>&lt;/</w:t>
      </w:r>
      <w:r w:rsidRPr="006E7EEB">
        <w:rPr>
          <w:rFonts w:ascii="Consolas" w:hAnsi="Consolas" w:cs="Consolas"/>
          <w:color w:val="A31515"/>
          <w:sz w:val="14"/>
          <w:szCs w:val="14"/>
        </w:rPr>
        <w:t>AssessmentReferenceDataItem</w:t>
      </w:r>
      <w:r w:rsidRPr="006E7EEB">
        <w:rPr>
          <w:rFonts w:ascii="Consolas" w:hAnsi="Consolas" w:cs="Consolas"/>
          <w:color w:val="0000FF"/>
          <w:sz w:val="14"/>
          <w:szCs w:val="14"/>
        </w:rPr>
        <w:t>&gt;</w:t>
      </w:r>
    </w:p>
    <w:p w:rsidR="005C3FB6" w:rsidRDefault="005C3FB6" w:rsidP="00B068D2">
      <w:pPr>
        <w:pBdr>
          <w:top w:val="single" w:sz="4" w:space="1" w:color="auto"/>
          <w:left w:val="single" w:sz="4" w:space="1" w:color="auto"/>
          <w:bottom w:val="single" w:sz="4" w:space="1" w:color="auto"/>
          <w:right w:val="single" w:sz="4" w:space="1" w:color="auto"/>
        </w:pBdr>
        <w:shd w:val="clear" w:color="auto" w:fill="D9D9D9" w:themeFill="background1" w:themeFillShade="D9"/>
        <w:spacing w:after="0"/>
      </w:pPr>
      <w:r w:rsidRPr="006E7EEB">
        <w:rPr>
          <w:rFonts w:ascii="Consolas" w:hAnsi="Consolas" w:cs="Consolas"/>
          <w:color w:val="0000FF"/>
          <w:sz w:val="14"/>
          <w:szCs w:val="14"/>
        </w:rPr>
        <w:t>&lt;/</w:t>
      </w:r>
      <w:r w:rsidRPr="006E7EEB">
        <w:rPr>
          <w:rFonts w:ascii="Consolas" w:hAnsi="Consolas" w:cs="Consolas"/>
          <w:color w:val="A31515"/>
          <w:sz w:val="14"/>
          <w:szCs w:val="14"/>
        </w:rPr>
        <w:t>AssessmentReferenceDataItems</w:t>
      </w:r>
      <w:r w:rsidRPr="006E7EEB">
        <w:rPr>
          <w:rFonts w:ascii="Consolas" w:hAnsi="Consolas" w:cs="Consolas"/>
          <w:color w:val="0000FF"/>
          <w:sz w:val="14"/>
          <w:szCs w:val="14"/>
        </w:rPr>
        <w:t>&gt;</w:t>
      </w:r>
    </w:p>
    <w:p w:rsidR="00333EC8" w:rsidRDefault="00132F9C" w:rsidP="00333EC8">
      <w:pPr>
        <w:pStyle w:val="Heading2"/>
        <w:numPr>
          <w:ilvl w:val="1"/>
          <w:numId w:val="1"/>
        </w:numPr>
      </w:pPr>
      <w:bookmarkStart w:id="20" w:name="_Toc18327362"/>
      <w:r>
        <w:t xml:space="preserve">Organisation Activity and </w:t>
      </w:r>
      <w:r w:rsidR="002968B8">
        <w:t xml:space="preserve">Outlets </w:t>
      </w:r>
      <w:r w:rsidR="00333EC8" w:rsidRPr="00BC6683">
        <w:t>data</w:t>
      </w:r>
      <w:bookmarkEnd w:id="20"/>
      <w:r w:rsidR="00333EC8">
        <w:t xml:space="preserve"> </w:t>
      </w:r>
    </w:p>
    <w:p w:rsidR="00333EC8" w:rsidRDefault="00597180" w:rsidP="00333EC8">
      <w:r>
        <w:t xml:space="preserve">Organisation Activity and </w:t>
      </w:r>
      <w:r w:rsidR="002968B8">
        <w:t xml:space="preserve">Outlets </w:t>
      </w:r>
      <w:r w:rsidR="00333EC8">
        <w:t>data file is a</w:t>
      </w:r>
      <w:r w:rsidR="00C0740B">
        <w:t>n</w:t>
      </w:r>
      <w:r w:rsidR="00333EC8">
        <w:t xml:space="preserve"> XML </w:t>
      </w:r>
      <w:r w:rsidR="0088069B">
        <w:t>file that</w:t>
      </w:r>
      <w:r w:rsidR="00333EC8">
        <w:t xml:space="preserve"> contains the information about the </w:t>
      </w:r>
      <w:r>
        <w:t>program</w:t>
      </w:r>
      <w:r w:rsidRPr="00BC6683">
        <w:t xml:space="preserve"> activities</w:t>
      </w:r>
      <w:r>
        <w:t xml:space="preserve"> and </w:t>
      </w:r>
      <w:r w:rsidR="002968B8">
        <w:t xml:space="preserve">outlets </w:t>
      </w:r>
      <w:r w:rsidR="00333EC8" w:rsidRPr="00BC6683">
        <w:t>for</w:t>
      </w:r>
      <w:r w:rsidR="005C413D">
        <w:t xml:space="preserve"> the</w:t>
      </w:r>
      <w:r w:rsidR="00333EC8" w:rsidRPr="00BC6683">
        <w:t xml:space="preserve"> organisation</w:t>
      </w:r>
      <w:r w:rsidR="008D194E">
        <w:t xml:space="preserve">.  </w:t>
      </w:r>
      <w:r w:rsidR="00390544">
        <w:t>Organisations</w:t>
      </w:r>
      <w:r w:rsidR="00333EC8">
        <w:t xml:space="preserve"> are responsible for downloading this file and using it in the XML file in the appropriate fields.</w:t>
      </w:r>
    </w:p>
    <w:p w:rsidR="00333EC8" w:rsidRDefault="00D12443" w:rsidP="00D87444">
      <w:pPr>
        <w:pStyle w:val="Heading3"/>
        <w:spacing w:after="120"/>
      </w:pPr>
      <w:bookmarkStart w:id="21" w:name="_Toc18327363"/>
      <w:r>
        <w:t>Organisation Activity</w:t>
      </w:r>
      <w:r w:rsidR="00333EC8" w:rsidRPr="00BC6683">
        <w:t xml:space="preserve"> data</w:t>
      </w:r>
      <w:bookmarkEnd w:id="21"/>
      <w:r w:rsidR="00333EC8">
        <w:t xml:space="preserve"> </w:t>
      </w:r>
    </w:p>
    <w:p w:rsidR="00333EC8" w:rsidRDefault="00394A2F" w:rsidP="00D87444">
      <w:pPr>
        <w:spacing w:after="120"/>
      </w:pPr>
      <w:r>
        <w:t>The Organisation Activity</w:t>
      </w:r>
      <w:r w:rsidR="00333EC8" w:rsidRPr="00AA401F">
        <w:t xml:space="preserve"> data </w:t>
      </w:r>
      <w:r w:rsidR="00A80B56">
        <w:t xml:space="preserve">section within the </w:t>
      </w:r>
      <w:r w:rsidR="00333EC8" w:rsidRPr="00AA401F">
        <w:t>file is in the following format: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33023B">
        <w:rPr>
          <w:rFonts w:ascii="Consolas" w:hAnsi="Consolas" w:cs="Consolas"/>
          <w:color w:val="0000FF"/>
          <w:sz w:val="14"/>
          <w:szCs w:val="14"/>
        </w:rPr>
        <w:t>&lt;</w:t>
      </w:r>
      <w:r w:rsidRPr="0095490C">
        <w:rPr>
          <w:rFonts w:ascii="Consolas" w:hAnsi="Consolas" w:cs="Consolas"/>
          <w:color w:val="A31515"/>
          <w:sz w:val="14"/>
          <w:szCs w:val="14"/>
        </w:rPr>
        <w:t>OrganisationActivity</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95490C">
        <w:rPr>
          <w:rFonts w:ascii="Consolas" w:hAnsi="Consolas" w:cs="Consolas"/>
          <w:color w:val="A31515"/>
          <w:sz w:val="14"/>
          <w:szCs w:val="14"/>
        </w:rPr>
        <w:t>OrganisationActivityId</w:t>
      </w:r>
      <w:r w:rsidRPr="0033023B">
        <w:rPr>
          <w:rFonts w:ascii="Consolas" w:hAnsi="Consolas" w:cs="Consolas"/>
          <w:color w:val="0000FF"/>
          <w:sz w:val="14"/>
          <w:szCs w:val="14"/>
        </w:rPr>
        <w:t>&gt;</w:t>
      </w:r>
      <w:r w:rsidRPr="0033023B">
        <w:rPr>
          <w:rFonts w:ascii="Consolas" w:hAnsi="Consolas" w:cs="Consolas"/>
          <w:color w:val="000000"/>
          <w:sz w:val="14"/>
          <w:szCs w:val="14"/>
        </w:rPr>
        <w:t>1</w:t>
      </w:r>
      <w:r>
        <w:rPr>
          <w:rFonts w:ascii="Consolas" w:hAnsi="Consolas" w:cs="Consolas"/>
          <w:color w:val="000000"/>
          <w:sz w:val="14"/>
          <w:szCs w:val="14"/>
        </w:rPr>
        <w:t>234</w:t>
      </w:r>
      <w:r w:rsidRPr="0033023B">
        <w:rPr>
          <w:rFonts w:ascii="Consolas" w:hAnsi="Consolas" w:cs="Consolas"/>
          <w:color w:val="0000FF"/>
          <w:sz w:val="14"/>
          <w:szCs w:val="14"/>
        </w:rPr>
        <w:t>&lt;/</w:t>
      </w:r>
      <w:r w:rsidRPr="0095490C">
        <w:rPr>
          <w:rFonts w:ascii="Consolas" w:hAnsi="Consolas" w:cs="Consolas"/>
          <w:color w:val="A31515"/>
          <w:sz w:val="14"/>
          <w:szCs w:val="14"/>
        </w:rPr>
        <w:t>OrganisationActivityId</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956A6C">
        <w:rPr>
          <w:rFonts w:ascii="Consolas" w:hAnsi="Consolas" w:cs="Consolas"/>
          <w:color w:val="A31515"/>
          <w:sz w:val="14"/>
          <w:szCs w:val="14"/>
        </w:rPr>
        <w:t>ProgramActivityName</w:t>
      </w:r>
      <w:r w:rsidRPr="0033023B">
        <w:rPr>
          <w:rFonts w:ascii="Consolas" w:hAnsi="Consolas" w:cs="Consolas"/>
          <w:color w:val="0000FF"/>
          <w:sz w:val="14"/>
          <w:szCs w:val="14"/>
        </w:rPr>
        <w:t>&gt;</w:t>
      </w:r>
      <w:r w:rsidRPr="0033023B">
        <w:rPr>
          <w:rFonts w:ascii="Consolas" w:hAnsi="Consolas" w:cs="Consolas"/>
          <w:color w:val="000000"/>
          <w:sz w:val="14"/>
          <w:szCs w:val="14"/>
        </w:rPr>
        <w:t>Children's Contact Services</w:t>
      </w:r>
      <w:r w:rsidRPr="0033023B">
        <w:rPr>
          <w:rFonts w:ascii="Consolas" w:hAnsi="Consolas" w:cs="Consolas"/>
          <w:color w:val="0000FF"/>
          <w:sz w:val="14"/>
          <w:szCs w:val="14"/>
        </w:rPr>
        <w:t>&lt;/</w:t>
      </w:r>
      <w:r w:rsidRPr="00956A6C">
        <w:rPr>
          <w:rFonts w:ascii="Consolas" w:hAnsi="Consolas" w:cs="Consolas"/>
          <w:color w:val="A31515"/>
          <w:sz w:val="14"/>
          <w:szCs w:val="14"/>
        </w:rPr>
        <w:t>ProgramActivityName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StartDate</w:t>
      </w:r>
      <w:r w:rsidRPr="0033023B">
        <w:rPr>
          <w:rFonts w:ascii="Consolas" w:hAnsi="Consolas" w:cs="Consolas"/>
          <w:color w:val="0000FF"/>
          <w:sz w:val="14"/>
          <w:szCs w:val="14"/>
        </w:rPr>
        <w:t>&gt;</w:t>
      </w:r>
      <w:r w:rsidRPr="0033023B">
        <w:rPr>
          <w:rFonts w:ascii="Consolas" w:hAnsi="Consolas" w:cs="Consolas"/>
          <w:color w:val="000000"/>
          <w:sz w:val="14"/>
          <w:szCs w:val="14"/>
        </w:rPr>
        <w:t>2014-07-01T00:00:00</w:t>
      </w:r>
      <w:r w:rsidRPr="0033023B">
        <w:rPr>
          <w:rFonts w:ascii="Consolas" w:hAnsi="Consolas" w:cs="Consolas"/>
          <w:color w:val="0000FF"/>
          <w:sz w:val="14"/>
          <w:szCs w:val="14"/>
        </w:rPr>
        <w:t>&lt;/</w:t>
      </w:r>
      <w:r w:rsidRPr="0033023B">
        <w:rPr>
          <w:rFonts w:ascii="Consolas" w:hAnsi="Consolas" w:cs="Consolas"/>
          <w:color w:val="A31515"/>
          <w:sz w:val="14"/>
          <w:szCs w:val="14"/>
        </w:rPr>
        <w:t>StartDate</w:t>
      </w:r>
      <w:r w:rsidRPr="003B47C5">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End</w:t>
      </w:r>
      <w:r w:rsidRPr="003B47C5">
        <w:rPr>
          <w:rFonts w:ascii="Consolas" w:hAnsi="Consolas" w:cs="Consolas"/>
          <w:color w:val="A31515"/>
          <w:sz w:val="14"/>
          <w:szCs w:val="14"/>
        </w:rPr>
        <w:t>Da</w:t>
      </w:r>
      <w:r w:rsidRPr="0033023B">
        <w:rPr>
          <w:rFonts w:ascii="Consolas" w:hAnsi="Consolas" w:cs="Consolas"/>
          <w:color w:val="A31515"/>
          <w:sz w:val="14"/>
          <w:szCs w:val="14"/>
        </w:rPr>
        <w:t>te</w:t>
      </w:r>
      <w:r w:rsidRPr="0033023B">
        <w:rPr>
          <w:rFonts w:ascii="Consolas" w:hAnsi="Consolas" w:cs="Consolas"/>
          <w:color w:val="0000FF"/>
          <w:sz w:val="14"/>
          <w:szCs w:val="14"/>
        </w:rPr>
        <w:t>&gt;</w:t>
      </w:r>
      <w:r w:rsidRPr="0033023B">
        <w:rPr>
          <w:rFonts w:ascii="Consolas" w:hAnsi="Consolas" w:cs="Consolas"/>
          <w:color w:val="000000"/>
          <w:sz w:val="14"/>
          <w:szCs w:val="14"/>
        </w:rPr>
        <w:t>20</w:t>
      </w:r>
      <w:r>
        <w:rPr>
          <w:rFonts w:ascii="Consolas" w:hAnsi="Consolas" w:cs="Consolas"/>
          <w:color w:val="000000"/>
          <w:sz w:val="14"/>
          <w:szCs w:val="14"/>
        </w:rPr>
        <w:t>20</w:t>
      </w:r>
      <w:r w:rsidRPr="0033023B">
        <w:rPr>
          <w:rFonts w:ascii="Consolas" w:hAnsi="Consolas" w:cs="Consolas"/>
          <w:color w:val="000000"/>
          <w:sz w:val="14"/>
          <w:szCs w:val="14"/>
        </w:rPr>
        <w:t>-07-31T00:00:00</w:t>
      </w:r>
      <w:r w:rsidRPr="0033023B">
        <w:rPr>
          <w:rFonts w:ascii="Consolas" w:hAnsi="Consolas" w:cs="Consolas"/>
          <w:color w:val="0000FF"/>
          <w:sz w:val="14"/>
          <w:szCs w:val="14"/>
        </w:rPr>
        <w:t>&lt;/</w:t>
      </w:r>
      <w:r w:rsidRPr="0033023B">
        <w:rPr>
          <w:rFonts w:ascii="Consolas" w:hAnsi="Consolas" w:cs="Consolas"/>
          <w:color w:val="A31515"/>
          <w:sz w:val="14"/>
          <w:szCs w:val="14"/>
        </w:rPr>
        <w:t>EndDate</w:t>
      </w:r>
      <w:r w:rsidRPr="0033023B">
        <w:rPr>
          <w:rFonts w:ascii="Consolas" w:hAnsi="Consolas" w:cs="Consolas"/>
          <w:color w:val="0000FF"/>
          <w:sz w:val="14"/>
          <w:szCs w:val="14"/>
        </w:rPr>
        <w:t>&gt;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B47C5">
        <w:rPr>
          <w:rFonts w:ascii="Consolas" w:hAnsi="Consolas" w:cs="Consolas"/>
          <w:color w:val="0000FF"/>
          <w:sz w:val="14"/>
          <w:szCs w:val="14"/>
        </w:rPr>
        <w:t>&lt;</w:t>
      </w:r>
      <w:r w:rsidR="00320D76">
        <w:rPr>
          <w:rFonts w:ascii="Consolas" w:hAnsi="Consolas" w:cs="Consolas"/>
          <w:color w:val="A31515"/>
          <w:sz w:val="14"/>
          <w:szCs w:val="14"/>
        </w:rPr>
        <w:t>Deliver</w:t>
      </w:r>
      <w:r w:rsidRPr="003B47C5">
        <w:rPr>
          <w:rFonts w:ascii="Consolas" w:hAnsi="Consolas" w:cs="Consolas"/>
          <w:color w:val="A31515"/>
          <w:sz w:val="14"/>
          <w:szCs w:val="14"/>
        </w:rPr>
        <w:t>ingOnBehalfOfAnotherOrganisation</w:t>
      </w:r>
      <w:r w:rsidRPr="003B47C5">
        <w:rPr>
          <w:rFonts w:ascii="Consolas" w:hAnsi="Consolas" w:cs="Consolas"/>
          <w:color w:val="0000FF"/>
          <w:sz w:val="14"/>
          <w:szCs w:val="14"/>
        </w:rPr>
        <w:t>&gt;</w:t>
      </w:r>
      <w:r w:rsidRPr="003B47C5">
        <w:rPr>
          <w:rFonts w:ascii="Consolas" w:hAnsi="Consolas" w:cs="Consolas"/>
          <w:sz w:val="14"/>
          <w:szCs w:val="14"/>
        </w:rPr>
        <w:t>false</w:t>
      </w:r>
      <w:r w:rsidRPr="003B47C5">
        <w:rPr>
          <w:rFonts w:ascii="Consolas" w:hAnsi="Consolas" w:cs="Consolas"/>
          <w:color w:val="0000FF"/>
          <w:sz w:val="14"/>
          <w:szCs w:val="14"/>
        </w:rPr>
        <w:t>&lt;/</w:t>
      </w:r>
      <w:r w:rsidR="00320D76">
        <w:rPr>
          <w:rFonts w:ascii="Consolas" w:hAnsi="Consolas" w:cs="Consolas"/>
          <w:color w:val="A31515"/>
          <w:sz w:val="14"/>
          <w:szCs w:val="14"/>
        </w:rPr>
        <w:t>Deliver</w:t>
      </w:r>
      <w:r w:rsidRPr="003B47C5">
        <w:rPr>
          <w:rFonts w:ascii="Consolas" w:hAnsi="Consolas" w:cs="Consolas"/>
          <w:color w:val="A31515"/>
          <w:sz w:val="14"/>
          <w:szCs w:val="14"/>
        </w:rPr>
        <w:t>ingOnBehalfOfAnotherOrganisation</w:t>
      </w:r>
      <w:r>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ServiceTypes</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ServiceType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ServiceTypeId</w:t>
      </w:r>
      <w:r w:rsidRPr="0033023B">
        <w:rPr>
          <w:rFonts w:ascii="Consolas" w:hAnsi="Consolas" w:cs="Consolas"/>
          <w:color w:val="0000FF"/>
          <w:sz w:val="14"/>
          <w:szCs w:val="14"/>
        </w:rPr>
        <w:t>&gt;</w:t>
      </w:r>
      <w:r w:rsidRPr="0033023B">
        <w:rPr>
          <w:rFonts w:ascii="Consolas" w:hAnsi="Consolas" w:cs="Consolas"/>
          <w:color w:val="000000"/>
          <w:sz w:val="14"/>
          <w:szCs w:val="14"/>
        </w:rPr>
        <w:t>5</w:t>
      </w:r>
      <w:r w:rsidRPr="0033023B">
        <w:rPr>
          <w:rFonts w:ascii="Consolas" w:hAnsi="Consolas" w:cs="Consolas"/>
          <w:color w:val="0000FF"/>
          <w:sz w:val="14"/>
          <w:szCs w:val="14"/>
        </w:rPr>
        <w:t>&lt;/</w:t>
      </w:r>
      <w:r w:rsidRPr="0033023B">
        <w:rPr>
          <w:rFonts w:ascii="Consolas" w:hAnsi="Consolas" w:cs="Consolas"/>
          <w:color w:val="A31515"/>
          <w:sz w:val="14"/>
          <w:szCs w:val="14"/>
        </w:rPr>
        <w:t>ServiceTypeId</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Name</w:t>
      </w:r>
      <w:r w:rsidRPr="0033023B">
        <w:rPr>
          <w:rFonts w:ascii="Consolas" w:hAnsi="Consolas" w:cs="Consolas"/>
          <w:color w:val="0000FF"/>
          <w:sz w:val="14"/>
          <w:szCs w:val="14"/>
        </w:rPr>
        <w:t>&gt;</w:t>
      </w:r>
      <w:r w:rsidRPr="0033023B">
        <w:rPr>
          <w:rFonts w:ascii="Consolas" w:hAnsi="Consolas" w:cs="Consolas"/>
          <w:color w:val="000000"/>
          <w:sz w:val="14"/>
          <w:szCs w:val="14"/>
        </w:rPr>
        <w:t>Education and Skills training</w:t>
      </w:r>
      <w:r w:rsidRPr="0033023B">
        <w:rPr>
          <w:rFonts w:ascii="Consolas" w:hAnsi="Consolas" w:cs="Consolas"/>
          <w:color w:val="0000FF"/>
          <w:sz w:val="14"/>
          <w:szCs w:val="14"/>
        </w:rPr>
        <w:t>&lt;/</w:t>
      </w:r>
      <w:r w:rsidRPr="0033023B">
        <w:rPr>
          <w:rFonts w:ascii="Consolas" w:hAnsi="Consolas" w:cs="Consolas"/>
          <w:color w:val="A31515"/>
          <w:sz w:val="14"/>
          <w:szCs w:val="14"/>
        </w:rPr>
        <w:t>Name</w:t>
      </w:r>
      <w:r w:rsidRPr="0033023B">
        <w:rPr>
          <w:rFonts w:ascii="Consolas" w:hAnsi="Consolas" w:cs="Consolas"/>
          <w:color w:val="0000FF"/>
          <w:sz w:val="14"/>
          <w:szCs w:val="14"/>
        </w:rPr>
        <w:t>&gt;</w:t>
      </w:r>
    </w:p>
    <w:p w:rsidR="002A09B5" w:rsidRDefault="002A09B5"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2A09B5">
        <w:rPr>
          <w:rFonts w:ascii="Consolas" w:hAnsi="Consolas" w:cs="Consolas"/>
          <w:color w:val="000000"/>
          <w:sz w:val="14"/>
          <w:szCs w:val="14"/>
        </w:rPr>
        <w:t>&lt;</w:t>
      </w:r>
      <w:r w:rsidRPr="002A09B5">
        <w:rPr>
          <w:rFonts w:ascii="Consolas" w:hAnsi="Consolas" w:cs="Consolas"/>
          <w:color w:val="A31515"/>
          <w:sz w:val="14"/>
          <w:szCs w:val="14"/>
        </w:rPr>
        <w:t>AvailableFrom</w:t>
      </w:r>
      <w:r w:rsidRPr="002A09B5">
        <w:rPr>
          <w:rFonts w:ascii="Consolas" w:hAnsi="Consolas" w:cs="Consolas"/>
          <w:color w:val="000000"/>
          <w:sz w:val="14"/>
          <w:szCs w:val="14"/>
        </w:rPr>
        <w:t>&gt;</w:t>
      </w:r>
      <w:r>
        <w:rPr>
          <w:rFonts w:ascii="Consolas" w:hAnsi="Consolas" w:cs="Consolas"/>
          <w:color w:val="000000"/>
          <w:sz w:val="14"/>
          <w:szCs w:val="14"/>
        </w:rPr>
        <w:t>2014</w:t>
      </w:r>
      <w:r w:rsidRPr="002A09B5">
        <w:rPr>
          <w:rFonts w:ascii="Consolas" w:hAnsi="Consolas" w:cs="Consolas"/>
          <w:color w:val="000000"/>
          <w:sz w:val="14"/>
          <w:szCs w:val="14"/>
        </w:rPr>
        <w:t>-01-01T00:00:00&lt;/</w:t>
      </w:r>
      <w:r w:rsidRPr="002A09B5">
        <w:rPr>
          <w:rFonts w:ascii="Consolas" w:hAnsi="Consolas" w:cs="Consolas"/>
          <w:color w:val="A31515"/>
          <w:sz w:val="14"/>
          <w:szCs w:val="14"/>
        </w:rPr>
        <w:t>AvailableFrom</w:t>
      </w:r>
      <w:r w:rsidRPr="002A09B5">
        <w:rPr>
          <w:rFonts w:ascii="Consolas" w:hAnsi="Consolas" w:cs="Consolas"/>
          <w:color w:val="000000"/>
          <w:sz w:val="14"/>
          <w:szCs w:val="14"/>
        </w:rPr>
        <w:t>&gt;</w:t>
      </w:r>
    </w:p>
    <w:p w:rsidR="00200A2D" w:rsidRP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ServiceTypeSpecificRequirements</w:t>
      </w:r>
      <w:r w:rsidRPr="00200A2D">
        <w:rPr>
          <w:rFonts w:ascii="Consolas" w:hAnsi="Consolas" w:cs="Consolas"/>
          <w:color w:val="000000"/>
          <w:sz w:val="14"/>
          <w:szCs w:val="14"/>
        </w:rPr>
        <w:t>&gt;</w:t>
      </w:r>
    </w:p>
    <w:p w:rsidR="00200A2D" w:rsidRP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Code</w:t>
      </w:r>
      <w:r w:rsidRPr="00200A2D">
        <w:rPr>
          <w:rFonts w:ascii="Consolas" w:hAnsi="Consolas" w:cs="Consolas"/>
          <w:color w:val="000000"/>
          <w:sz w:val="14"/>
          <w:szCs w:val="14"/>
        </w:rPr>
        <w:t>&gt;ASSISTANCEMINUTES&lt;/</w:t>
      </w:r>
      <w:r w:rsidRPr="00200A2D">
        <w:rPr>
          <w:rFonts w:ascii="Consolas" w:hAnsi="Consolas" w:cs="Consolas"/>
          <w:color w:val="A31515"/>
          <w:sz w:val="14"/>
          <w:szCs w:val="14"/>
        </w:rPr>
        <w:t>Code</w:t>
      </w:r>
      <w:r w:rsidRPr="00200A2D">
        <w:rPr>
          <w:rFonts w:ascii="Consolas" w:hAnsi="Consolas" w:cs="Consolas"/>
          <w:color w:val="000000"/>
          <w:sz w:val="14"/>
          <w:szCs w:val="14"/>
        </w:rPr>
        <w:t>&gt;</w:t>
      </w:r>
    </w:p>
    <w:p w:rsidR="00200A2D" w:rsidRP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Description</w:t>
      </w:r>
      <w:r w:rsidRPr="00200A2D">
        <w:rPr>
          <w:rFonts w:ascii="Consolas" w:hAnsi="Consolas" w:cs="Consolas"/>
          <w:color w:val="000000"/>
          <w:sz w:val="14"/>
          <w:szCs w:val="14"/>
        </w:rPr>
        <w:t>&gt;When applied to a service type “Time” property on session is required and must be supplied with a valid value to record a new session or update an existing session.&lt;/</w:t>
      </w:r>
      <w:r w:rsidRPr="00200A2D">
        <w:rPr>
          <w:rFonts w:ascii="Consolas" w:hAnsi="Consolas" w:cs="Consolas"/>
          <w:color w:val="A31515"/>
          <w:sz w:val="14"/>
          <w:szCs w:val="14"/>
        </w:rPr>
        <w:t>Description</w:t>
      </w:r>
      <w:r w:rsidRPr="00200A2D">
        <w:rPr>
          <w:rFonts w:ascii="Consolas" w:hAnsi="Consolas" w:cs="Consolas"/>
          <w:color w:val="000000"/>
          <w:sz w:val="14"/>
          <w:szCs w:val="14"/>
        </w:rPr>
        <w:t>&gt;</w:t>
      </w:r>
    </w:p>
    <w:p w:rsidR="00200A2D" w:rsidRP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AffiliateWith</w:t>
      </w:r>
      <w:r w:rsidRPr="00200A2D">
        <w:rPr>
          <w:rFonts w:ascii="Consolas" w:hAnsi="Consolas" w:cs="Consolas"/>
          <w:color w:val="000000"/>
          <w:sz w:val="14"/>
          <w:szCs w:val="14"/>
        </w:rPr>
        <w:t>&gt;Session&lt;/</w:t>
      </w:r>
      <w:r w:rsidRPr="00200A2D">
        <w:rPr>
          <w:rFonts w:ascii="Consolas" w:hAnsi="Consolas" w:cs="Consolas"/>
          <w:color w:val="A31515"/>
          <w:sz w:val="14"/>
          <w:szCs w:val="14"/>
        </w:rPr>
        <w:t>AffiliateWith</w:t>
      </w:r>
      <w:r w:rsidRPr="00200A2D">
        <w:rPr>
          <w:rFonts w:ascii="Consolas" w:hAnsi="Consolas" w:cs="Consolas"/>
          <w:color w:val="000000"/>
          <w:sz w:val="14"/>
          <w:szCs w:val="14"/>
        </w:rPr>
        <w:t>&gt;</w:t>
      </w:r>
    </w:p>
    <w:p w:rsid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AvailableFrom</w:t>
      </w:r>
      <w:r w:rsidR="00FB432D">
        <w:rPr>
          <w:rFonts w:ascii="Consolas" w:hAnsi="Consolas" w:cs="Consolas"/>
          <w:color w:val="000000"/>
          <w:sz w:val="14"/>
          <w:szCs w:val="14"/>
        </w:rPr>
        <w:t>&gt;2017-01</w:t>
      </w:r>
      <w:r w:rsidRPr="00200A2D">
        <w:rPr>
          <w:rFonts w:ascii="Consolas" w:hAnsi="Consolas" w:cs="Consolas"/>
          <w:color w:val="000000"/>
          <w:sz w:val="14"/>
          <w:szCs w:val="14"/>
        </w:rPr>
        <w:t>-01T00:00:00&lt;/</w:t>
      </w:r>
      <w:r w:rsidRPr="00200A2D">
        <w:rPr>
          <w:rFonts w:ascii="Consolas" w:hAnsi="Consolas" w:cs="Consolas"/>
          <w:color w:val="A31515"/>
          <w:sz w:val="14"/>
          <w:szCs w:val="14"/>
        </w:rPr>
        <w:t>AvailableFrom</w:t>
      </w:r>
      <w:r w:rsidRPr="00200A2D">
        <w:rPr>
          <w:rFonts w:ascii="Consolas" w:hAnsi="Consolas" w:cs="Consolas"/>
          <w:color w:val="000000"/>
          <w:sz w:val="14"/>
          <w:szCs w:val="14"/>
        </w:rPr>
        <w:t>&gt;</w:t>
      </w:r>
    </w:p>
    <w:p w:rsidR="00FB432D" w:rsidRPr="00200A2D" w:rsidRDefault="00FB432D" w:rsidP="00FB43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Available</w:t>
      </w:r>
      <w:r>
        <w:rPr>
          <w:rFonts w:ascii="Consolas" w:hAnsi="Consolas" w:cs="Consolas"/>
          <w:color w:val="A31515"/>
          <w:sz w:val="14"/>
          <w:szCs w:val="14"/>
        </w:rPr>
        <w:t>To</w:t>
      </w:r>
      <w:r w:rsidRPr="00200A2D">
        <w:rPr>
          <w:rFonts w:ascii="Consolas" w:hAnsi="Consolas" w:cs="Consolas"/>
          <w:color w:val="000000"/>
          <w:sz w:val="14"/>
          <w:szCs w:val="14"/>
        </w:rPr>
        <w:t>&gt;201</w:t>
      </w:r>
      <w:r>
        <w:rPr>
          <w:rFonts w:ascii="Consolas" w:hAnsi="Consolas" w:cs="Consolas"/>
          <w:color w:val="000000"/>
          <w:sz w:val="14"/>
          <w:szCs w:val="14"/>
        </w:rPr>
        <w:t>8-1</w:t>
      </w:r>
      <w:r w:rsidRPr="00200A2D">
        <w:rPr>
          <w:rFonts w:ascii="Consolas" w:hAnsi="Consolas" w:cs="Consolas"/>
          <w:color w:val="000000"/>
          <w:sz w:val="14"/>
          <w:szCs w:val="14"/>
        </w:rPr>
        <w:t>2-</w:t>
      </w:r>
      <w:r>
        <w:rPr>
          <w:rFonts w:ascii="Consolas" w:hAnsi="Consolas" w:cs="Consolas"/>
          <w:color w:val="000000"/>
          <w:sz w:val="14"/>
          <w:szCs w:val="14"/>
        </w:rPr>
        <w:t>31</w:t>
      </w:r>
      <w:r w:rsidRPr="00200A2D">
        <w:rPr>
          <w:rFonts w:ascii="Consolas" w:hAnsi="Consolas" w:cs="Consolas"/>
          <w:color w:val="000000"/>
          <w:sz w:val="14"/>
          <w:szCs w:val="14"/>
        </w:rPr>
        <w:t>T00:00:00&lt;/</w:t>
      </w:r>
      <w:r w:rsidRPr="00200A2D">
        <w:rPr>
          <w:rFonts w:ascii="Consolas" w:hAnsi="Consolas" w:cs="Consolas"/>
          <w:color w:val="A31515"/>
          <w:sz w:val="14"/>
          <w:szCs w:val="14"/>
        </w:rPr>
        <w:t>AvailableFrom</w:t>
      </w:r>
      <w:r w:rsidRPr="00200A2D">
        <w:rPr>
          <w:rFonts w:ascii="Consolas" w:hAnsi="Consolas" w:cs="Consolas"/>
          <w:color w:val="000000"/>
          <w:sz w:val="14"/>
          <w:szCs w:val="14"/>
        </w:rPr>
        <w:t>&gt;</w:t>
      </w:r>
    </w:p>
    <w:p w:rsidR="00200A2D" w:rsidRDefault="00200A2D" w:rsidP="00200A2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200A2D">
        <w:rPr>
          <w:rFonts w:ascii="Consolas" w:hAnsi="Consolas" w:cs="Consolas"/>
          <w:color w:val="000000"/>
          <w:sz w:val="14"/>
          <w:szCs w:val="14"/>
        </w:rPr>
        <w:t>&lt;/</w:t>
      </w:r>
      <w:r w:rsidRPr="00200A2D">
        <w:rPr>
          <w:rFonts w:ascii="Consolas" w:hAnsi="Consolas" w:cs="Consolas"/>
          <w:color w:val="A31515"/>
          <w:sz w:val="14"/>
          <w:szCs w:val="14"/>
        </w:rPr>
        <w:t>ServiceTypeSpecificRequirements</w:t>
      </w:r>
      <w:r w:rsidRPr="00200A2D">
        <w:rPr>
          <w:rFonts w:ascii="Consolas" w:hAnsi="Consolas" w:cs="Consolas"/>
          <w:color w:val="000000"/>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ServiceType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ServiceTypes</w:t>
      </w:r>
      <w:r w:rsidRPr="0033023B">
        <w:rPr>
          <w:rFonts w:ascii="Consolas" w:hAnsi="Consolas" w:cs="Consolas"/>
          <w:color w:val="0000FF"/>
          <w:sz w:val="14"/>
          <w:szCs w:val="14"/>
        </w:rPr>
        <w:t>&gt;</w:t>
      </w:r>
    </w:p>
    <w:p w:rsidR="009B277E" w:rsidRDefault="008952F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Style w:val="Hyperlink"/>
          <w:rFonts w:ascii="Consolas" w:hAnsi="Consolas" w:cs="Consolas"/>
          <w:sz w:val="14"/>
          <w:szCs w:val="14"/>
          <w:u w:val="none"/>
        </w:rPr>
      </w:pPr>
      <w:hyperlink r:id="rId14" w:history="1">
        <w:r w:rsidR="009B277E" w:rsidRPr="00E36158">
          <w:rPr>
            <w:rStyle w:val="Hyperlink"/>
            <w:rFonts w:ascii="Consolas" w:hAnsi="Consolas" w:cs="Consolas"/>
            <w:sz w:val="14"/>
            <w:szCs w:val="14"/>
            <w:u w:val="none"/>
          </w:rPr>
          <w:t>&lt;</w:t>
        </w:r>
        <w:r w:rsidR="009B277E" w:rsidRPr="00E36158">
          <w:rPr>
            <w:rStyle w:val="Hyperlink"/>
            <w:rFonts w:ascii="Consolas" w:hAnsi="Consolas" w:cs="Consolas"/>
            <w:color w:val="990000"/>
            <w:sz w:val="14"/>
            <w:szCs w:val="14"/>
            <w:u w:val="none"/>
          </w:rPr>
          <w:t>ActivitySpecificRequirements</w:t>
        </w:r>
        <w:r w:rsidR="009B277E" w:rsidRPr="00E36158">
          <w:rPr>
            <w:rStyle w:val="Hyperlink"/>
            <w:rFonts w:ascii="Consolas" w:hAnsi="Consolas" w:cs="Consolas"/>
            <w:sz w:val="14"/>
            <w:szCs w:val="14"/>
            <w:u w:val="none"/>
          </w:rPr>
          <w:t>&gt;</w:t>
        </w:r>
      </w:hyperlink>
    </w:p>
    <w:p w:rsidR="006F06C3" w:rsidRPr="00CF07B7" w:rsidRDefault="006F06C3" w:rsidP="006F06C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sz w:val="14"/>
          <w:szCs w:val="14"/>
        </w:rPr>
      </w:pPr>
      <w:r>
        <w:rPr>
          <w:rStyle w:val="Hyperlink"/>
          <w:rFonts w:ascii="Consolas" w:hAnsi="Consolas" w:cs="Consolas"/>
          <w:sz w:val="14"/>
          <w:szCs w:val="14"/>
          <w:u w:val="none"/>
        </w:rPr>
        <w:t xml:space="preserve"> </w:t>
      </w:r>
      <w:hyperlink r:id="rId15" w:history="1">
        <w:r w:rsidRPr="007149F4">
          <w:rPr>
            <w:rStyle w:val="Hyperlink"/>
            <w:rFonts w:ascii="Consolas" w:hAnsi="Consolas" w:cs="Consolas"/>
            <w:sz w:val="14"/>
            <w:szCs w:val="14"/>
            <w:u w:val="none"/>
          </w:rPr>
          <w:t>&lt;</w:t>
        </w:r>
        <w:r w:rsidRPr="007149F4">
          <w:rPr>
            <w:rStyle w:val="Hyperlink"/>
            <w:rFonts w:ascii="Consolas" w:hAnsi="Consolas" w:cs="Consolas"/>
            <w:color w:val="990000"/>
            <w:sz w:val="14"/>
            <w:szCs w:val="14"/>
            <w:u w:val="none"/>
          </w:rPr>
          <w:t>ActivitySpecificRequirement</w:t>
        </w:r>
        <w:r w:rsidRPr="007149F4">
          <w:rPr>
            <w:rStyle w:val="Hyperlink"/>
            <w:rFonts w:ascii="Consolas" w:hAnsi="Consolas" w:cs="Consolas"/>
            <w:sz w:val="14"/>
            <w:szCs w:val="14"/>
            <w:u w:val="none"/>
          </w:rPr>
          <w:t>&gt;</w:t>
        </w:r>
      </w:hyperlink>
    </w:p>
    <w:p w:rsidR="006F06C3" w:rsidRPr="006F06C3" w:rsidRDefault="006F06C3" w:rsidP="006F06C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Style w:val="Hyperlink"/>
          <w:rFonts w:ascii="Consolas" w:hAnsi="Consolas" w:cs="Consolas"/>
          <w:color w:val="0000FF"/>
          <w:sz w:val="14"/>
          <w:szCs w:val="14"/>
          <w:u w:val="none"/>
        </w:rPr>
      </w:pPr>
      <w:r w:rsidRPr="007149F4">
        <w:rPr>
          <w:rStyle w:val="HTMLCode"/>
          <w:rFonts w:ascii="Consolas" w:eastAsiaTheme="minorHAnsi" w:hAnsi="Consolas" w:cs="Consolas"/>
          <w:color w:val="0000FF"/>
          <w:sz w:val="14"/>
          <w:szCs w:val="14"/>
        </w:rPr>
        <w:t>&lt;</w:t>
      </w:r>
      <w:r w:rsidRPr="00B41492">
        <w:rPr>
          <w:rStyle w:val="HTMLCode"/>
          <w:rFonts w:ascii="Consolas" w:eastAsiaTheme="minorHAnsi" w:hAnsi="Consolas" w:cs="Consolas"/>
          <w:color w:val="990000"/>
          <w:sz w:val="14"/>
          <w:szCs w:val="14"/>
        </w:rPr>
        <w:t>Code</w:t>
      </w:r>
      <w:r w:rsidRPr="007149F4">
        <w:rPr>
          <w:rStyle w:val="HTMLCode"/>
          <w:rFonts w:ascii="Consolas" w:eastAsiaTheme="minorHAnsi" w:hAnsi="Consolas" w:cs="Consolas"/>
          <w:color w:val="0000FF"/>
          <w:sz w:val="14"/>
          <w:szCs w:val="14"/>
        </w:rPr>
        <w:t>&gt;</w:t>
      </w:r>
      <w:r w:rsidRPr="00C3253C">
        <w:rPr>
          <w:rStyle w:val="HTMLCode"/>
          <w:rFonts w:ascii="Consolas" w:eastAsiaTheme="minorHAnsi" w:hAnsi="Consolas" w:cs="Consolas"/>
          <w:sz w:val="14"/>
          <w:szCs w:val="14"/>
        </w:rPr>
        <w:t>UNIDENTIFIEDCLIENTS</w:t>
      </w:r>
      <w:r w:rsidRPr="00B41492">
        <w:rPr>
          <w:rStyle w:val="HTMLCode"/>
          <w:rFonts w:ascii="Consolas" w:eastAsiaTheme="minorHAnsi" w:hAnsi="Consolas" w:cs="Consolas"/>
          <w:color w:val="0000FF"/>
          <w:sz w:val="14"/>
          <w:szCs w:val="14"/>
        </w:rPr>
        <w:t>&lt;/</w:t>
      </w:r>
      <w:r w:rsidRPr="00B41492">
        <w:rPr>
          <w:rStyle w:val="HTMLCode"/>
          <w:rFonts w:ascii="Consolas" w:eastAsiaTheme="minorHAnsi" w:hAnsi="Consolas" w:cs="Consolas"/>
          <w:color w:val="990000"/>
          <w:sz w:val="14"/>
          <w:szCs w:val="14"/>
        </w:rPr>
        <w:t>Code</w:t>
      </w:r>
      <w:r w:rsidRPr="00B41492">
        <w:rPr>
          <w:rStyle w:val="HTMLCode"/>
          <w:rFonts w:ascii="Consolas" w:eastAsiaTheme="minorHAnsi" w:hAnsi="Consolas" w:cs="Consolas"/>
          <w:color w:val="0000FF"/>
          <w:sz w:val="14"/>
          <w:szCs w:val="14"/>
        </w:rPr>
        <w:t>&gt;</w:t>
      </w:r>
    </w:p>
    <w:p w:rsidR="006F06C3" w:rsidRDefault="006F06C3" w:rsidP="006F06C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Fonts w:ascii="Consolas" w:hAnsi="Consolas" w:cs="Consolas"/>
          <w:color w:val="0000FF"/>
          <w:sz w:val="14"/>
          <w:szCs w:val="14"/>
        </w:rPr>
      </w:pPr>
      <w:r w:rsidRPr="007149F4">
        <w:rPr>
          <w:rFonts w:ascii="Consolas" w:hAnsi="Consolas" w:cs="Consolas"/>
          <w:color w:val="0000FF"/>
          <w:sz w:val="14"/>
          <w:szCs w:val="14"/>
        </w:rPr>
        <w:t>&lt;</w:t>
      </w:r>
      <w:r w:rsidRPr="00B41492">
        <w:rPr>
          <w:rFonts w:ascii="Consolas" w:hAnsi="Consolas" w:cs="Consolas"/>
          <w:color w:val="990000"/>
          <w:sz w:val="14"/>
          <w:szCs w:val="14"/>
        </w:rPr>
        <w:t>Description</w:t>
      </w:r>
      <w:r w:rsidRPr="007149F4">
        <w:rPr>
          <w:rFonts w:ascii="Consolas" w:hAnsi="Consolas" w:cs="Consolas"/>
          <w:color w:val="0000FF"/>
          <w:sz w:val="14"/>
          <w:szCs w:val="14"/>
        </w:rPr>
        <w:t>&gt;</w:t>
      </w:r>
      <w:r w:rsidRPr="00415ADC">
        <w:rPr>
          <w:rFonts w:ascii="Consolas" w:hAnsi="Consolas" w:cs="Consolas"/>
          <w:sz w:val="14"/>
          <w:szCs w:val="14"/>
        </w:rPr>
        <w:t>When applied to an Activity, “</w:t>
      </w:r>
      <w:r>
        <w:rPr>
          <w:rFonts w:ascii="Consolas" w:hAnsi="Consolas" w:cs="Consolas"/>
          <w:sz w:val="14"/>
          <w:szCs w:val="14"/>
        </w:rPr>
        <w:t>TotalNumberOfUnidentifiedClients</w:t>
      </w:r>
      <w:r w:rsidRPr="00415ADC">
        <w:rPr>
          <w:rFonts w:ascii="Consolas" w:hAnsi="Consolas" w:cs="Consolas"/>
          <w:sz w:val="14"/>
          <w:szCs w:val="14"/>
        </w:rPr>
        <w:t>” propert</w:t>
      </w:r>
      <w:r>
        <w:rPr>
          <w:rFonts w:ascii="Consolas" w:hAnsi="Consolas" w:cs="Consolas"/>
          <w:sz w:val="14"/>
          <w:szCs w:val="14"/>
        </w:rPr>
        <w:t>y</w:t>
      </w:r>
      <w:r w:rsidRPr="00415ADC">
        <w:rPr>
          <w:rFonts w:ascii="Consolas" w:hAnsi="Consolas" w:cs="Consolas"/>
          <w:sz w:val="14"/>
          <w:szCs w:val="14"/>
        </w:rPr>
        <w:t xml:space="preserve"> on </w:t>
      </w:r>
      <w:r>
        <w:rPr>
          <w:rFonts w:ascii="Consolas" w:hAnsi="Consolas" w:cs="Consolas"/>
          <w:sz w:val="14"/>
          <w:szCs w:val="14"/>
        </w:rPr>
        <w:t>Case</w:t>
      </w:r>
      <w:r w:rsidRPr="00415ADC">
        <w:rPr>
          <w:rFonts w:ascii="Consolas" w:hAnsi="Consolas" w:cs="Consolas"/>
          <w:sz w:val="14"/>
          <w:szCs w:val="14"/>
        </w:rPr>
        <w:t xml:space="preserve"> </w:t>
      </w:r>
      <w:r>
        <w:rPr>
          <w:rFonts w:ascii="Consolas" w:hAnsi="Consolas" w:cs="Consolas"/>
          <w:sz w:val="14"/>
          <w:szCs w:val="14"/>
        </w:rPr>
        <w:t>must</w:t>
      </w:r>
      <w:r w:rsidR="006F4D02">
        <w:rPr>
          <w:rFonts w:ascii="Consolas" w:hAnsi="Consolas" w:cs="Consolas"/>
          <w:sz w:val="14"/>
          <w:szCs w:val="14"/>
        </w:rPr>
        <w:t xml:space="preserve"> be supplied.</w:t>
      </w:r>
      <w:r w:rsidRPr="00B41492">
        <w:rPr>
          <w:rFonts w:ascii="Consolas" w:hAnsi="Consolas" w:cs="Consolas"/>
          <w:color w:val="0000FF"/>
          <w:sz w:val="14"/>
          <w:szCs w:val="14"/>
        </w:rPr>
        <w:t>&lt;/</w:t>
      </w:r>
      <w:r w:rsidRPr="00B41492">
        <w:rPr>
          <w:rFonts w:ascii="Consolas" w:hAnsi="Consolas" w:cs="Consolas"/>
          <w:color w:val="990000"/>
          <w:sz w:val="14"/>
          <w:szCs w:val="14"/>
        </w:rPr>
        <w:t>Description</w:t>
      </w:r>
      <w:r w:rsidRPr="00B41492">
        <w:rPr>
          <w:rFonts w:ascii="Consolas" w:hAnsi="Consolas" w:cs="Consolas"/>
          <w:color w:val="0000FF"/>
          <w:sz w:val="14"/>
          <w:szCs w:val="14"/>
        </w:rPr>
        <w:t>&gt;</w:t>
      </w:r>
    </w:p>
    <w:p w:rsidR="006F06C3" w:rsidRDefault="006F06C3" w:rsidP="006F06C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Fonts w:ascii="Consolas" w:hAnsi="Consolas" w:cs="Consolas"/>
          <w:color w:val="0000FF"/>
          <w:sz w:val="14"/>
          <w:szCs w:val="14"/>
        </w:rPr>
      </w:pPr>
      <w:r w:rsidRPr="007149F4">
        <w:rPr>
          <w:rFonts w:ascii="Consolas" w:hAnsi="Consolas" w:cs="Consolas"/>
          <w:color w:val="0000FF"/>
          <w:sz w:val="14"/>
          <w:szCs w:val="14"/>
        </w:rPr>
        <w:t>&lt;</w:t>
      </w:r>
      <w:r w:rsidRPr="00B41492">
        <w:rPr>
          <w:rFonts w:ascii="Consolas" w:hAnsi="Consolas" w:cs="Consolas"/>
          <w:color w:val="990000"/>
          <w:sz w:val="14"/>
          <w:szCs w:val="14"/>
        </w:rPr>
        <w:t>AffiliateWith</w:t>
      </w:r>
      <w:r w:rsidRPr="007149F4">
        <w:rPr>
          <w:rFonts w:ascii="Consolas" w:hAnsi="Consolas" w:cs="Consolas"/>
          <w:color w:val="0000FF"/>
          <w:sz w:val="14"/>
          <w:szCs w:val="14"/>
        </w:rPr>
        <w:t>&gt;</w:t>
      </w:r>
      <w:r>
        <w:rPr>
          <w:rFonts w:ascii="Consolas" w:hAnsi="Consolas" w:cs="Consolas"/>
          <w:sz w:val="14"/>
          <w:szCs w:val="14"/>
        </w:rPr>
        <w:t>Case</w:t>
      </w:r>
      <w:r w:rsidRPr="00B41492">
        <w:rPr>
          <w:rFonts w:ascii="Consolas" w:hAnsi="Consolas" w:cs="Consolas"/>
          <w:color w:val="0000FF"/>
          <w:sz w:val="14"/>
          <w:szCs w:val="14"/>
        </w:rPr>
        <w:t>&lt;/</w:t>
      </w:r>
      <w:r w:rsidRPr="00B41492">
        <w:rPr>
          <w:rFonts w:ascii="Consolas" w:hAnsi="Consolas" w:cs="Consolas"/>
          <w:color w:val="990000"/>
          <w:sz w:val="14"/>
          <w:szCs w:val="14"/>
        </w:rPr>
        <w:t>AffiliateWith</w:t>
      </w:r>
      <w:r w:rsidRPr="00B41492">
        <w:rPr>
          <w:rFonts w:ascii="Consolas" w:hAnsi="Consolas" w:cs="Consolas"/>
          <w:color w:val="0000FF"/>
          <w:sz w:val="14"/>
          <w:szCs w:val="14"/>
        </w:rPr>
        <w:t>&gt;</w:t>
      </w:r>
    </w:p>
    <w:p w:rsidR="006F06C3" w:rsidRPr="001D3FB3" w:rsidRDefault="006F06C3" w:rsidP="006F06C3">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Style w:val="block"/>
          <w:rFonts w:ascii="Consolas" w:hAnsi="Consolas" w:cs="Consolas"/>
          <w:color w:val="0000FF"/>
          <w:sz w:val="14"/>
          <w:szCs w:val="14"/>
        </w:rPr>
      </w:pPr>
      <w:r w:rsidRPr="001D3FB3">
        <w:rPr>
          <w:rStyle w:val="Hyperlink"/>
          <w:rFonts w:ascii="Consolas" w:hAnsi="Consolas"/>
          <w:color w:val="990000"/>
          <w:sz w:val="14"/>
          <w:szCs w:val="14"/>
          <w:u w:val="none"/>
        </w:rPr>
        <w:t>&lt;/ActivitySpecificRequirement&gt;</w:t>
      </w:r>
    </w:p>
    <w:p w:rsidR="009B277E" w:rsidRPr="00E36158" w:rsidRDefault="008952F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sz w:val="14"/>
          <w:szCs w:val="14"/>
        </w:rPr>
      </w:pPr>
      <w:hyperlink r:id="rId16" w:history="1">
        <w:r w:rsidR="009B277E" w:rsidRPr="001D3FB3">
          <w:rPr>
            <w:rFonts w:ascii="Consolas" w:hAnsi="Consolas"/>
            <w:color w:val="A31515"/>
            <w:sz w:val="14"/>
            <w:szCs w:val="14"/>
          </w:rPr>
          <w:t>&lt;</w:t>
        </w:r>
        <w:r w:rsidR="009B277E" w:rsidRPr="001D3FB3">
          <w:rPr>
            <w:rFonts w:ascii="Consolas" w:hAnsi="Consolas" w:cs="Consolas"/>
            <w:color w:val="A31515"/>
            <w:sz w:val="14"/>
            <w:szCs w:val="14"/>
          </w:rPr>
          <w:t>ActivitySpecificRequirement</w:t>
        </w:r>
        <w:r w:rsidR="009B277E" w:rsidRPr="001D3FB3">
          <w:rPr>
            <w:rFonts w:ascii="Consolas" w:hAnsi="Consolas"/>
            <w:color w:val="A31515"/>
            <w:sz w:val="14"/>
            <w:szCs w:val="14"/>
          </w:rPr>
          <w:t>&gt;</w:t>
        </w:r>
      </w:hyperlink>
    </w:p>
    <w:p w:rsidR="009B277E" w:rsidRPr="00B41492"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Style w:val="HTMLCode"/>
          <w:rFonts w:ascii="Consolas" w:eastAsiaTheme="minorHAnsi" w:hAnsi="Consolas" w:cs="Consolas"/>
          <w:color w:val="0000FF"/>
          <w:sz w:val="14"/>
          <w:szCs w:val="14"/>
        </w:rPr>
      </w:pPr>
      <w:r w:rsidRPr="007149F4">
        <w:rPr>
          <w:rStyle w:val="HTMLCode"/>
          <w:rFonts w:ascii="Consolas" w:eastAsiaTheme="minorHAnsi" w:hAnsi="Consolas" w:cs="Consolas"/>
          <w:color w:val="0000FF"/>
          <w:sz w:val="14"/>
          <w:szCs w:val="14"/>
        </w:rPr>
        <w:lastRenderedPageBreak/>
        <w:t>&lt;</w:t>
      </w:r>
      <w:r w:rsidRPr="00B41492">
        <w:rPr>
          <w:rStyle w:val="HTMLCode"/>
          <w:rFonts w:ascii="Consolas" w:eastAsiaTheme="minorHAnsi" w:hAnsi="Consolas" w:cs="Consolas"/>
          <w:color w:val="990000"/>
          <w:sz w:val="14"/>
          <w:szCs w:val="14"/>
        </w:rPr>
        <w:t>Code</w:t>
      </w:r>
      <w:r w:rsidRPr="00B41492">
        <w:rPr>
          <w:rStyle w:val="HTMLCode"/>
          <w:rFonts w:ascii="Consolas" w:eastAsiaTheme="minorHAnsi" w:hAnsi="Consolas" w:cs="Consolas"/>
          <w:sz w:val="14"/>
          <w:szCs w:val="14"/>
        </w:rPr>
        <w:t>&gt;</w:t>
      </w:r>
      <w:r>
        <w:rPr>
          <w:rStyle w:val="HTMLCode"/>
          <w:rFonts w:ascii="Consolas" w:eastAsiaTheme="minorHAnsi" w:hAnsi="Consolas" w:cs="Consolas"/>
          <w:sz w:val="14"/>
          <w:szCs w:val="14"/>
        </w:rPr>
        <w:t>TOPIC</w:t>
      </w:r>
      <w:r w:rsidRPr="00B41492">
        <w:rPr>
          <w:rStyle w:val="HTMLCode"/>
          <w:rFonts w:ascii="Consolas" w:eastAsiaTheme="minorHAnsi" w:hAnsi="Consolas" w:cs="Consolas"/>
          <w:color w:val="0000FF"/>
          <w:sz w:val="14"/>
          <w:szCs w:val="14"/>
        </w:rPr>
        <w:t>&lt;/</w:t>
      </w:r>
      <w:r w:rsidRPr="00B41492">
        <w:rPr>
          <w:rStyle w:val="HTMLCode"/>
          <w:rFonts w:ascii="Consolas" w:eastAsiaTheme="minorHAnsi" w:hAnsi="Consolas" w:cs="Consolas"/>
          <w:color w:val="990000"/>
          <w:sz w:val="14"/>
          <w:szCs w:val="14"/>
        </w:rPr>
        <w:t>Code</w:t>
      </w:r>
      <w:r w:rsidRPr="00B41492">
        <w:rPr>
          <w:rStyle w:val="HTMLCode"/>
          <w:rFonts w:ascii="Consolas" w:eastAsiaTheme="minorHAnsi"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Fonts w:ascii="Consolas" w:hAnsi="Consolas" w:cs="Consolas"/>
          <w:color w:val="0000FF"/>
          <w:sz w:val="14"/>
          <w:szCs w:val="14"/>
        </w:rPr>
      </w:pPr>
      <w:r w:rsidRPr="007149F4">
        <w:rPr>
          <w:rFonts w:ascii="Consolas" w:hAnsi="Consolas" w:cs="Consolas"/>
          <w:color w:val="0000FF"/>
          <w:sz w:val="14"/>
          <w:szCs w:val="14"/>
        </w:rPr>
        <w:t>&lt;</w:t>
      </w:r>
      <w:r w:rsidRPr="00B41492">
        <w:rPr>
          <w:rFonts w:ascii="Consolas" w:hAnsi="Consolas" w:cs="Consolas"/>
          <w:color w:val="990000"/>
          <w:sz w:val="14"/>
          <w:szCs w:val="14"/>
        </w:rPr>
        <w:t>Description</w:t>
      </w:r>
      <w:r w:rsidRPr="007149F4">
        <w:rPr>
          <w:rFonts w:ascii="Consolas" w:hAnsi="Consolas" w:cs="Consolas"/>
          <w:color w:val="0000FF"/>
          <w:sz w:val="14"/>
          <w:szCs w:val="14"/>
        </w:rPr>
        <w:t>&gt;</w:t>
      </w:r>
      <w:r w:rsidRPr="00415ADC">
        <w:rPr>
          <w:rFonts w:ascii="Consolas" w:hAnsi="Consolas" w:cs="Consolas"/>
          <w:sz w:val="14"/>
          <w:szCs w:val="14"/>
        </w:rPr>
        <w:t>When applied to an Activity, “</w:t>
      </w:r>
      <w:r>
        <w:rPr>
          <w:rFonts w:ascii="Consolas" w:hAnsi="Consolas" w:cs="Consolas"/>
          <w:sz w:val="14"/>
          <w:szCs w:val="14"/>
        </w:rPr>
        <w:t>Topic</w:t>
      </w:r>
      <w:r w:rsidRPr="00415ADC">
        <w:rPr>
          <w:rFonts w:ascii="Consolas" w:hAnsi="Consolas" w:cs="Consolas"/>
          <w:sz w:val="14"/>
          <w:szCs w:val="14"/>
        </w:rPr>
        <w:t>” propert</w:t>
      </w:r>
      <w:r>
        <w:rPr>
          <w:rFonts w:ascii="Consolas" w:hAnsi="Consolas" w:cs="Consolas"/>
          <w:sz w:val="14"/>
          <w:szCs w:val="14"/>
        </w:rPr>
        <w:t>y</w:t>
      </w:r>
      <w:r w:rsidRPr="00415ADC">
        <w:rPr>
          <w:rFonts w:ascii="Consolas" w:hAnsi="Consolas" w:cs="Consolas"/>
          <w:sz w:val="14"/>
          <w:szCs w:val="14"/>
        </w:rPr>
        <w:t xml:space="preserve"> on </w:t>
      </w:r>
      <w:r>
        <w:rPr>
          <w:rFonts w:ascii="Consolas" w:hAnsi="Consolas" w:cs="Consolas"/>
          <w:sz w:val="14"/>
          <w:szCs w:val="14"/>
        </w:rPr>
        <w:t>Session</w:t>
      </w:r>
      <w:r w:rsidRPr="00415ADC">
        <w:rPr>
          <w:rFonts w:ascii="Consolas" w:hAnsi="Consolas" w:cs="Consolas"/>
          <w:sz w:val="14"/>
          <w:szCs w:val="14"/>
        </w:rPr>
        <w:t xml:space="preserve"> </w:t>
      </w:r>
      <w:r>
        <w:rPr>
          <w:rFonts w:ascii="Consolas" w:hAnsi="Consolas" w:cs="Consolas"/>
          <w:sz w:val="14"/>
          <w:szCs w:val="14"/>
        </w:rPr>
        <w:t>must</w:t>
      </w:r>
      <w:r w:rsidRPr="00415ADC">
        <w:rPr>
          <w:rFonts w:ascii="Consolas" w:hAnsi="Consolas" w:cs="Consolas"/>
          <w:sz w:val="14"/>
          <w:szCs w:val="14"/>
        </w:rPr>
        <w:t xml:space="preserve"> be supplied.</w:t>
      </w:r>
      <w:r w:rsidRPr="00B41492">
        <w:rPr>
          <w:rFonts w:ascii="Consolas" w:hAnsi="Consolas" w:cs="Consolas"/>
          <w:color w:val="0000FF"/>
          <w:sz w:val="14"/>
          <w:szCs w:val="14"/>
        </w:rPr>
        <w:t>&lt;/</w:t>
      </w:r>
      <w:r w:rsidRPr="00B41492">
        <w:rPr>
          <w:rFonts w:ascii="Consolas" w:hAnsi="Consolas" w:cs="Consolas"/>
          <w:color w:val="990000"/>
          <w:sz w:val="14"/>
          <w:szCs w:val="14"/>
        </w:rPr>
        <w:t>Description</w:t>
      </w:r>
      <w:r w:rsidRPr="00B41492">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Fonts w:ascii="Consolas" w:hAnsi="Consolas" w:cs="Consolas"/>
          <w:color w:val="0000FF"/>
          <w:sz w:val="14"/>
          <w:szCs w:val="14"/>
        </w:rPr>
      </w:pPr>
      <w:r w:rsidRPr="007149F4">
        <w:rPr>
          <w:rFonts w:ascii="Consolas" w:hAnsi="Consolas" w:cs="Consolas"/>
          <w:color w:val="0000FF"/>
          <w:sz w:val="14"/>
          <w:szCs w:val="14"/>
        </w:rPr>
        <w:t>&lt;</w:t>
      </w:r>
      <w:r w:rsidRPr="00B41492">
        <w:rPr>
          <w:rFonts w:ascii="Consolas" w:hAnsi="Consolas" w:cs="Consolas"/>
          <w:color w:val="990000"/>
          <w:sz w:val="14"/>
          <w:szCs w:val="14"/>
        </w:rPr>
        <w:t>AffiliateWith</w:t>
      </w:r>
      <w:r w:rsidRPr="007149F4">
        <w:rPr>
          <w:rFonts w:ascii="Consolas" w:hAnsi="Consolas" w:cs="Consolas"/>
          <w:color w:val="0000FF"/>
          <w:sz w:val="14"/>
          <w:szCs w:val="14"/>
        </w:rPr>
        <w:t>&gt;</w:t>
      </w:r>
      <w:r>
        <w:rPr>
          <w:rFonts w:ascii="Consolas" w:hAnsi="Consolas" w:cs="Consolas"/>
          <w:sz w:val="14"/>
          <w:szCs w:val="14"/>
        </w:rPr>
        <w:t>Session</w:t>
      </w:r>
      <w:r w:rsidRPr="00B41492">
        <w:rPr>
          <w:rFonts w:ascii="Consolas" w:hAnsi="Consolas" w:cs="Consolas"/>
          <w:color w:val="0000FF"/>
          <w:sz w:val="14"/>
          <w:szCs w:val="14"/>
        </w:rPr>
        <w:t>&lt;/</w:t>
      </w:r>
      <w:r w:rsidRPr="00B41492">
        <w:rPr>
          <w:rFonts w:ascii="Consolas" w:hAnsi="Consolas" w:cs="Consolas"/>
          <w:color w:val="990000"/>
          <w:sz w:val="14"/>
          <w:szCs w:val="14"/>
        </w:rPr>
        <w:t>AffiliateWith</w:t>
      </w:r>
      <w:r w:rsidRPr="00B41492">
        <w:rPr>
          <w:rFonts w:ascii="Consolas" w:hAnsi="Consolas" w:cs="Consolas"/>
          <w:color w:val="0000FF"/>
          <w:sz w:val="14"/>
          <w:szCs w:val="14"/>
        </w:rPr>
        <w:t>&gt;</w:t>
      </w:r>
    </w:p>
    <w:p w:rsidR="00E8649F" w:rsidRDefault="00E8649F"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20"/>
        <w:rPr>
          <w:rFonts w:ascii="Consolas" w:hAnsi="Consolas" w:cs="Consolas"/>
          <w:color w:val="0000FF"/>
          <w:sz w:val="14"/>
          <w:szCs w:val="14"/>
        </w:rPr>
      </w:pP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r>
        <w:rPr>
          <w:rFonts w:ascii="Consolas" w:hAnsi="Consolas" w:cs="Consolas"/>
          <w:color w:val="000000"/>
          <w:sz w:val="14"/>
          <w:szCs w:val="14"/>
        </w:rPr>
        <w:t>2014</w:t>
      </w:r>
      <w:r w:rsidRPr="00E8649F">
        <w:rPr>
          <w:rFonts w:ascii="Consolas" w:hAnsi="Consolas" w:cs="Consolas"/>
          <w:color w:val="000000"/>
          <w:sz w:val="14"/>
          <w:szCs w:val="14"/>
        </w:rPr>
        <w:t>-01-01T00:00:00</w:t>
      </w: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olor w:val="A31515"/>
          <w:sz w:val="14"/>
          <w:szCs w:val="14"/>
        </w:rPr>
      </w:pPr>
      <w:r w:rsidRPr="001D3FB3">
        <w:rPr>
          <w:rFonts w:ascii="Consolas" w:hAnsi="Consolas" w:cs="Consolas"/>
          <w:color w:val="A31515"/>
          <w:sz w:val="14"/>
          <w:szCs w:val="14"/>
        </w:rPr>
        <w:t>&lt;/ActivitySpecificRequirement</w:t>
      </w:r>
      <w:r w:rsidRPr="001D3FB3">
        <w:rPr>
          <w:rFonts w:ascii="Consolas" w:hAnsi="Consolas"/>
          <w:color w:val="A31515"/>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Style w:val="Hyperlink"/>
          <w:rFonts w:ascii="Consolas" w:hAnsi="Consolas"/>
          <w:color w:val="990000"/>
          <w:sz w:val="14"/>
          <w:szCs w:val="14"/>
          <w:u w:val="none"/>
        </w:rPr>
      </w:pPr>
      <w:r w:rsidRPr="001D3FB3">
        <w:rPr>
          <w:rStyle w:val="Hyperlink"/>
          <w:rFonts w:ascii="Consolas" w:hAnsi="Consolas"/>
          <w:color w:val="990000"/>
          <w:sz w:val="14"/>
          <w:szCs w:val="14"/>
          <w:u w:val="none"/>
        </w:rPr>
        <w:t>&lt;/ActivitySpecificRequirements&gt;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DeliveryPartners</w:t>
      </w:r>
      <w:r w:rsidRPr="003B47C5">
        <w:rPr>
          <w:rFonts w:ascii="Consolas" w:hAnsi="Consolas" w:cs="Consolas"/>
          <w:color w:val="0000FF"/>
          <w:sz w:val="14"/>
          <w:szCs w:val="14"/>
        </w:rPr>
        <w:t>&gt;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DeliveryPartner</w:t>
      </w:r>
      <w:r w:rsidRPr="003B47C5">
        <w:rPr>
          <w:rFonts w:ascii="Consolas" w:hAnsi="Consolas" w:cs="Consolas"/>
          <w:color w:val="0000FF"/>
          <w:sz w:val="14"/>
          <w:szCs w:val="14"/>
        </w:rPr>
        <w:t>&gt;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PartnerOrganisationName</w:t>
      </w:r>
      <w:r w:rsidRPr="003B47C5">
        <w:rPr>
          <w:rFonts w:ascii="Consolas" w:hAnsi="Consolas" w:cs="Consolas"/>
          <w:color w:val="0000FF"/>
          <w:sz w:val="14"/>
          <w:szCs w:val="14"/>
        </w:rPr>
        <w:t>&gt;</w:t>
      </w:r>
      <w:r w:rsidRPr="003B47C5">
        <w:rPr>
          <w:rFonts w:ascii="Consolas" w:hAnsi="Consolas" w:cs="Consolas"/>
          <w:sz w:val="14"/>
          <w:szCs w:val="14"/>
        </w:rPr>
        <w:t>AAA Australian Support Services</w:t>
      </w:r>
      <w:r w:rsidRPr="003B47C5">
        <w:rPr>
          <w:rFonts w:ascii="Consolas" w:hAnsi="Consolas" w:cs="Consolas"/>
          <w:color w:val="0000FF"/>
          <w:sz w:val="14"/>
          <w:szCs w:val="14"/>
        </w:rPr>
        <w:t>&lt;/</w:t>
      </w:r>
      <w:r w:rsidRPr="003B47C5">
        <w:rPr>
          <w:rFonts w:ascii="Consolas" w:hAnsi="Consolas" w:cs="Consolas"/>
          <w:color w:val="A31515"/>
          <w:sz w:val="14"/>
          <w:szCs w:val="14"/>
        </w:rPr>
        <w:t>PartnerOrganisationName</w:t>
      </w:r>
      <w:r w:rsidRPr="003B47C5">
        <w:rPr>
          <w:rFonts w:ascii="Consolas" w:hAnsi="Consolas" w:cs="Consolas"/>
          <w:color w:val="0000FF"/>
          <w:sz w:val="14"/>
          <w:szCs w:val="14"/>
        </w:rPr>
        <w:t>&gt;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PartnerOrganisationExternalSystemId</w:t>
      </w:r>
      <w:r w:rsidRPr="003B47C5">
        <w:rPr>
          <w:rFonts w:ascii="Consolas" w:hAnsi="Consolas" w:cs="Consolas"/>
          <w:color w:val="0000FF"/>
          <w:sz w:val="14"/>
          <w:szCs w:val="14"/>
        </w:rPr>
        <w:t>&gt;</w:t>
      </w:r>
      <w:r w:rsidRPr="003B47C5">
        <w:rPr>
          <w:rFonts w:ascii="Consolas" w:hAnsi="Consolas" w:cs="Consolas"/>
          <w:sz w:val="14"/>
          <w:szCs w:val="14"/>
        </w:rPr>
        <w:t>2-4VO7W3</w:t>
      </w:r>
      <w:r w:rsidRPr="003B47C5">
        <w:rPr>
          <w:rFonts w:ascii="Consolas" w:hAnsi="Consolas" w:cs="Consolas"/>
          <w:color w:val="0000FF"/>
          <w:sz w:val="14"/>
          <w:szCs w:val="14"/>
        </w:rPr>
        <w:t>&lt;/</w:t>
      </w:r>
      <w:r w:rsidRPr="003B47C5">
        <w:rPr>
          <w:rFonts w:ascii="Consolas" w:hAnsi="Consolas" w:cs="Consolas"/>
          <w:color w:val="A31515"/>
          <w:sz w:val="14"/>
          <w:szCs w:val="14"/>
        </w:rPr>
        <w:t>PartnerOrganisationExternalSystemId</w:t>
      </w:r>
      <w:r w:rsidRPr="003B47C5">
        <w:rPr>
          <w:rFonts w:ascii="Consolas" w:hAnsi="Consolas" w:cs="Consolas"/>
          <w:color w:val="0000FF"/>
          <w:sz w:val="14"/>
          <w:szCs w:val="14"/>
        </w:rPr>
        <w:t>&gt;</w:t>
      </w:r>
    </w:p>
    <w:p w:rsidR="009B277E" w:rsidRPr="003B47C5"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PartnerOrganisationABN</w:t>
      </w:r>
      <w:r w:rsidRPr="003B47C5">
        <w:rPr>
          <w:rFonts w:ascii="Consolas" w:hAnsi="Consolas" w:cs="Consolas"/>
          <w:color w:val="0000FF"/>
          <w:sz w:val="14"/>
          <w:szCs w:val="14"/>
        </w:rPr>
        <w:t>&gt;</w:t>
      </w:r>
      <w:r w:rsidRPr="003B47C5">
        <w:rPr>
          <w:rFonts w:ascii="Consolas" w:hAnsi="Consolas" w:cs="Consolas"/>
          <w:sz w:val="14"/>
          <w:szCs w:val="14"/>
        </w:rPr>
        <w:t>11005357522</w:t>
      </w:r>
      <w:r w:rsidRPr="003B47C5">
        <w:rPr>
          <w:rFonts w:ascii="Consolas" w:hAnsi="Consolas" w:cs="Consolas"/>
          <w:color w:val="0000FF"/>
          <w:sz w:val="14"/>
          <w:szCs w:val="14"/>
        </w:rPr>
        <w:t>&lt;/</w:t>
      </w:r>
      <w:r w:rsidRPr="003B47C5">
        <w:rPr>
          <w:rFonts w:ascii="Consolas" w:hAnsi="Consolas" w:cs="Consolas"/>
          <w:color w:val="A31515"/>
          <w:sz w:val="14"/>
          <w:szCs w:val="14"/>
        </w:rPr>
        <w:t>PartnerOrganisationABN</w:t>
      </w:r>
      <w:r w:rsidRPr="003B47C5">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3B47C5">
        <w:rPr>
          <w:rFonts w:ascii="Consolas" w:hAnsi="Consolas" w:cs="Consolas"/>
          <w:color w:val="0000FF"/>
          <w:sz w:val="14"/>
          <w:szCs w:val="14"/>
        </w:rPr>
        <w:t>&lt;/</w:t>
      </w:r>
      <w:r w:rsidRPr="003B47C5">
        <w:rPr>
          <w:rFonts w:ascii="Consolas" w:hAnsi="Consolas" w:cs="Consolas"/>
          <w:color w:val="A31515"/>
          <w:sz w:val="14"/>
          <w:szCs w:val="14"/>
        </w:rPr>
        <w:t>DeliveryPartner</w:t>
      </w:r>
      <w:r w:rsidRPr="003B47C5">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B47C5">
        <w:rPr>
          <w:rFonts w:ascii="Consolas" w:hAnsi="Consolas" w:cs="Consolas"/>
          <w:color w:val="0000FF"/>
          <w:sz w:val="14"/>
          <w:szCs w:val="14"/>
        </w:rPr>
        <w:t>&lt;</w:t>
      </w:r>
      <w:r>
        <w:rPr>
          <w:rFonts w:ascii="Consolas" w:hAnsi="Consolas" w:cs="Consolas"/>
          <w:color w:val="0000FF"/>
          <w:sz w:val="14"/>
          <w:szCs w:val="14"/>
        </w:rPr>
        <w:t>/</w:t>
      </w:r>
      <w:r w:rsidRPr="003B47C5">
        <w:rPr>
          <w:rFonts w:ascii="Consolas" w:hAnsi="Consolas" w:cs="Consolas"/>
          <w:color w:val="A31515"/>
          <w:sz w:val="14"/>
          <w:szCs w:val="14"/>
        </w:rPr>
        <w:t>DeliveryPartners</w:t>
      </w:r>
      <w:r>
        <w:rPr>
          <w:rFonts w:ascii="Consolas" w:hAnsi="Consolas" w:cs="Consolas"/>
          <w:color w:val="0000FF"/>
          <w:sz w:val="14"/>
          <w:szCs w:val="14"/>
        </w:rPr>
        <w:t>&gt;</w:t>
      </w:r>
    </w:p>
    <w:p w:rsidR="009B277E" w:rsidRPr="001D3FB3"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AvailableAssessmentTypes&gt;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A31515"/>
          <w:sz w:val="14"/>
          <w:szCs w:val="14"/>
        </w:rPr>
      </w:pPr>
      <w:r w:rsidRPr="00970C6F">
        <w:rPr>
          <w:rFonts w:ascii="Consolas" w:hAnsi="Consolas" w:cs="Consolas"/>
          <w:color w:val="A31515"/>
          <w:sz w:val="14"/>
          <w:szCs w:val="14"/>
        </w:rPr>
        <w:t>&lt;AvailableAssessmentType&gt;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AssessmentTypeCode</w:t>
      </w:r>
      <w:r w:rsidRPr="001D3FB3">
        <w:rPr>
          <w:rFonts w:ascii="Consolas" w:hAnsi="Consolas" w:cs="Consolas"/>
          <w:color w:val="0000FF"/>
          <w:sz w:val="14"/>
          <w:szCs w:val="14"/>
        </w:rPr>
        <w:t>&gt;</w:t>
      </w:r>
      <w:r w:rsidRPr="00970C6F">
        <w:rPr>
          <w:rFonts w:ascii="Consolas" w:hAnsi="Consolas" w:cs="Consolas"/>
          <w:sz w:val="14"/>
          <w:szCs w:val="14"/>
        </w:rPr>
        <w:t>CIRCUMSTANCES</w:t>
      </w:r>
      <w:r w:rsidRPr="001D3FB3">
        <w:rPr>
          <w:rFonts w:ascii="Consolas" w:hAnsi="Consolas" w:cs="Consolas"/>
          <w:color w:val="0000FF"/>
          <w:sz w:val="14"/>
          <w:szCs w:val="14"/>
        </w:rPr>
        <w:t>&lt;/</w:t>
      </w:r>
      <w:r w:rsidRPr="00970C6F">
        <w:rPr>
          <w:rFonts w:ascii="Consolas" w:hAnsi="Consolas" w:cs="Consolas"/>
          <w:color w:val="A31515"/>
          <w:sz w:val="14"/>
          <w:szCs w:val="14"/>
        </w:rPr>
        <w:t>AssessmentTypeCode</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Description</w:t>
      </w:r>
      <w:r w:rsidRPr="001D3FB3">
        <w:rPr>
          <w:rFonts w:ascii="Consolas" w:hAnsi="Consolas" w:cs="Consolas"/>
          <w:color w:val="0000FF"/>
          <w:sz w:val="14"/>
          <w:szCs w:val="14"/>
        </w:rPr>
        <w:t>&gt;</w:t>
      </w:r>
      <w:r w:rsidRPr="00970C6F">
        <w:rPr>
          <w:rFonts w:ascii="Consolas" w:hAnsi="Consolas" w:cs="Consolas"/>
          <w:sz w:val="14"/>
          <w:szCs w:val="14"/>
        </w:rPr>
        <w:t>Circumstances</w:t>
      </w:r>
      <w:r w:rsidRPr="001D3FB3">
        <w:rPr>
          <w:rFonts w:ascii="Consolas" w:hAnsi="Consolas" w:cs="Consolas"/>
          <w:color w:val="0000FF"/>
          <w:sz w:val="14"/>
          <w:szCs w:val="14"/>
        </w:rPr>
        <w:t>&lt;/</w:t>
      </w:r>
      <w:r w:rsidRPr="00970C6F">
        <w:rPr>
          <w:rFonts w:ascii="Consolas" w:hAnsi="Consolas" w:cs="Consolas"/>
          <w:color w:val="A31515"/>
          <w:sz w:val="14"/>
          <w:szCs w:val="14"/>
        </w:rPr>
        <w:t>Description</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AvailableForEntity</w:t>
      </w:r>
      <w:r w:rsidRPr="001D3FB3">
        <w:rPr>
          <w:rFonts w:ascii="Consolas" w:hAnsi="Consolas" w:cs="Consolas"/>
          <w:color w:val="0000FF"/>
          <w:sz w:val="14"/>
          <w:szCs w:val="14"/>
        </w:rPr>
        <w:t>&gt;</w:t>
      </w:r>
      <w:r w:rsidRPr="00970C6F">
        <w:rPr>
          <w:rFonts w:ascii="Consolas" w:hAnsi="Consolas" w:cs="Consolas"/>
          <w:sz w:val="14"/>
          <w:szCs w:val="14"/>
        </w:rPr>
        <w:t>Client</w:t>
      </w:r>
      <w:r w:rsidRPr="001D3FB3">
        <w:rPr>
          <w:rFonts w:ascii="Consolas" w:hAnsi="Consolas" w:cs="Consolas"/>
          <w:color w:val="0000FF"/>
          <w:sz w:val="14"/>
          <w:szCs w:val="14"/>
        </w:rPr>
        <w:t>&lt;/</w:t>
      </w:r>
      <w:r w:rsidRPr="00970C6F">
        <w:rPr>
          <w:rFonts w:ascii="Consolas" w:hAnsi="Consolas" w:cs="Consolas"/>
          <w:color w:val="A31515"/>
          <w:sz w:val="14"/>
          <w:szCs w:val="14"/>
        </w:rPr>
        <w:t>AvailableForEntity</w:t>
      </w:r>
      <w:r w:rsidRPr="001D3FB3">
        <w:rPr>
          <w:rFonts w:ascii="Consolas" w:hAnsi="Consolas" w:cs="Consolas"/>
          <w:color w:val="0000FF"/>
          <w:sz w:val="14"/>
          <w:szCs w:val="14"/>
        </w:rPr>
        <w:t>&gt;</w:t>
      </w:r>
    </w:p>
    <w:p w:rsidR="00E8649F" w:rsidRDefault="00E8649F"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r>
        <w:rPr>
          <w:rFonts w:ascii="Consolas" w:hAnsi="Consolas" w:cs="Consolas"/>
          <w:color w:val="000000"/>
          <w:sz w:val="14"/>
          <w:szCs w:val="14"/>
        </w:rPr>
        <w:t>2014</w:t>
      </w:r>
      <w:r w:rsidRPr="00E8649F">
        <w:rPr>
          <w:rFonts w:ascii="Consolas" w:hAnsi="Consolas" w:cs="Consolas"/>
          <w:color w:val="000000"/>
          <w:sz w:val="14"/>
          <w:szCs w:val="14"/>
        </w:rPr>
        <w:t>-01-01T00:00:00</w:t>
      </w: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AvailableAssessmentType</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AvailableAssessmentType</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AssessmentTypeCode</w:t>
      </w:r>
      <w:r w:rsidRPr="001D3FB3">
        <w:rPr>
          <w:rFonts w:ascii="Consolas" w:hAnsi="Consolas" w:cs="Consolas"/>
          <w:color w:val="0000FF"/>
          <w:sz w:val="14"/>
          <w:szCs w:val="14"/>
        </w:rPr>
        <w:t>&gt;</w:t>
      </w:r>
      <w:r w:rsidRPr="00970C6F">
        <w:rPr>
          <w:rFonts w:ascii="Consolas" w:hAnsi="Consolas" w:cs="Consolas"/>
          <w:sz w:val="14"/>
          <w:szCs w:val="14"/>
        </w:rPr>
        <w:t>SATISFACTION</w:t>
      </w:r>
      <w:r w:rsidRPr="001D3FB3">
        <w:rPr>
          <w:rFonts w:ascii="Consolas" w:hAnsi="Consolas" w:cs="Consolas"/>
          <w:color w:val="0000FF"/>
          <w:sz w:val="14"/>
          <w:szCs w:val="14"/>
        </w:rPr>
        <w:t>&lt;/</w:t>
      </w:r>
      <w:r w:rsidRPr="00970C6F">
        <w:rPr>
          <w:rFonts w:ascii="Consolas" w:hAnsi="Consolas" w:cs="Consolas"/>
          <w:color w:val="A31515"/>
          <w:sz w:val="14"/>
          <w:szCs w:val="14"/>
        </w:rPr>
        <w:t>AssessmentTypeCode</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Description</w:t>
      </w:r>
      <w:r w:rsidRPr="001D3FB3">
        <w:rPr>
          <w:rFonts w:ascii="Consolas" w:hAnsi="Consolas" w:cs="Consolas"/>
          <w:color w:val="0000FF"/>
          <w:sz w:val="14"/>
          <w:szCs w:val="14"/>
        </w:rPr>
        <w:t>&gt;</w:t>
      </w:r>
      <w:r w:rsidRPr="00970C6F">
        <w:rPr>
          <w:rFonts w:ascii="Consolas" w:hAnsi="Consolas" w:cs="Consolas"/>
          <w:sz w:val="14"/>
          <w:szCs w:val="14"/>
        </w:rPr>
        <w:t>Satisfaction</w:t>
      </w:r>
      <w:r w:rsidRPr="001D3FB3">
        <w:rPr>
          <w:rFonts w:ascii="Consolas" w:hAnsi="Consolas" w:cs="Consolas"/>
          <w:color w:val="0000FF"/>
          <w:sz w:val="14"/>
          <w:szCs w:val="14"/>
        </w:rPr>
        <w:t>&lt;/</w:t>
      </w:r>
      <w:r w:rsidRPr="00970C6F">
        <w:rPr>
          <w:rFonts w:ascii="Consolas" w:hAnsi="Consolas" w:cs="Consolas"/>
          <w:color w:val="A31515"/>
          <w:sz w:val="14"/>
          <w:szCs w:val="14"/>
        </w:rPr>
        <w:t>Description</w:t>
      </w:r>
      <w:r w:rsidRPr="001D3FB3">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AvailableForEntity</w:t>
      </w:r>
      <w:r w:rsidRPr="001D3FB3">
        <w:rPr>
          <w:rFonts w:ascii="Consolas" w:hAnsi="Consolas" w:cs="Consolas"/>
          <w:color w:val="0000FF"/>
          <w:sz w:val="14"/>
          <w:szCs w:val="14"/>
        </w:rPr>
        <w:t>&gt;</w:t>
      </w:r>
      <w:r w:rsidRPr="00970C6F">
        <w:rPr>
          <w:rFonts w:ascii="Consolas" w:hAnsi="Consolas" w:cs="Consolas"/>
          <w:sz w:val="14"/>
          <w:szCs w:val="14"/>
        </w:rPr>
        <w:t>Client</w:t>
      </w:r>
      <w:r w:rsidRPr="001D3FB3">
        <w:rPr>
          <w:rFonts w:ascii="Consolas" w:hAnsi="Consolas" w:cs="Consolas"/>
          <w:color w:val="0000FF"/>
          <w:sz w:val="14"/>
          <w:szCs w:val="14"/>
        </w:rPr>
        <w:t>&lt;/</w:t>
      </w:r>
      <w:r w:rsidRPr="00970C6F">
        <w:rPr>
          <w:rFonts w:ascii="Consolas" w:hAnsi="Consolas" w:cs="Consolas"/>
          <w:color w:val="A31515"/>
          <w:sz w:val="14"/>
          <w:szCs w:val="14"/>
        </w:rPr>
        <w:t>AvailableForEntity</w:t>
      </w:r>
      <w:r w:rsidRPr="001D3FB3">
        <w:rPr>
          <w:rFonts w:ascii="Consolas" w:hAnsi="Consolas" w:cs="Consolas"/>
          <w:color w:val="0000FF"/>
          <w:sz w:val="14"/>
          <w:szCs w:val="14"/>
        </w:rPr>
        <w:t>&gt;</w:t>
      </w:r>
    </w:p>
    <w:p w:rsidR="00E8649F" w:rsidRDefault="00E8649F"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r>
        <w:rPr>
          <w:rFonts w:ascii="Consolas" w:hAnsi="Consolas" w:cs="Consolas"/>
          <w:color w:val="000000"/>
          <w:sz w:val="14"/>
          <w:szCs w:val="14"/>
        </w:rPr>
        <w:t>2014</w:t>
      </w:r>
      <w:r w:rsidRPr="00E8649F">
        <w:rPr>
          <w:rFonts w:ascii="Consolas" w:hAnsi="Consolas" w:cs="Consolas"/>
          <w:color w:val="000000"/>
          <w:sz w:val="14"/>
          <w:szCs w:val="14"/>
        </w:rPr>
        <w:t>-01-01T00:00:00</w:t>
      </w:r>
      <w:r w:rsidRPr="00E8649F">
        <w:rPr>
          <w:rFonts w:ascii="Consolas" w:hAnsi="Consolas" w:cs="Consolas"/>
          <w:color w:val="0000FF"/>
          <w:sz w:val="14"/>
          <w:szCs w:val="14"/>
        </w:rPr>
        <w:t>&lt;/</w:t>
      </w:r>
      <w:r w:rsidRPr="00E8649F">
        <w:rPr>
          <w:rFonts w:ascii="Consolas" w:hAnsi="Consolas" w:cs="Consolas"/>
          <w:color w:val="990000"/>
          <w:sz w:val="14"/>
          <w:szCs w:val="14"/>
        </w:rPr>
        <w:t>AvailableFrom</w:t>
      </w:r>
      <w:r w:rsidRPr="00E8649F">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AvailableAssessmentType</w:t>
      </w:r>
      <w:r w:rsidRPr="001D3FB3">
        <w:rPr>
          <w:rFonts w:ascii="Consolas" w:hAnsi="Consolas" w:cs="Consolas"/>
          <w:color w:val="0000FF"/>
          <w:sz w:val="14"/>
          <w:szCs w:val="14"/>
        </w:rPr>
        <w:t>&gt;</w:t>
      </w:r>
    </w:p>
    <w:p w:rsidR="009B277E" w:rsidRPr="001D3FB3"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1D3FB3">
        <w:rPr>
          <w:rFonts w:ascii="Consolas" w:hAnsi="Consolas" w:cs="Consolas"/>
          <w:color w:val="0000FF"/>
          <w:sz w:val="14"/>
          <w:szCs w:val="14"/>
        </w:rPr>
        <w:t>&lt;/</w:t>
      </w:r>
      <w:r w:rsidRPr="00970C6F">
        <w:rPr>
          <w:rFonts w:ascii="Consolas" w:hAnsi="Consolas" w:cs="Consolas"/>
          <w:color w:val="A31515"/>
          <w:sz w:val="14"/>
          <w:szCs w:val="14"/>
        </w:rPr>
        <w:t>AvailableAssessmentTypes</w:t>
      </w:r>
      <w:r w:rsidRPr="001D3FB3">
        <w:rPr>
          <w:rFonts w:ascii="Consolas" w:hAnsi="Consolas" w:cs="Consolas"/>
          <w:color w:val="0000FF"/>
          <w:sz w:val="14"/>
          <w:szCs w:val="14"/>
        </w:rPr>
        <w:t>&gt;</w:t>
      </w:r>
    </w:p>
    <w:p w:rsidR="003264D6" w:rsidRPr="003264D6" w:rsidRDefault="009B277E" w:rsidP="003264D6">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onsolas" w:hAnsi="Consolas" w:cs="Consolas"/>
          <w:color w:val="0000FF"/>
          <w:sz w:val="14"/>
          <w:szCs w:val="14"/>
        </w:rPr>
      </w:pPr>
      <w:r w:rsidRPr="0033023B">
        <w:rPr>
          <w:rFonts w:ascii="Consolas" w:hAnsi="Consolas" w:cs="Consolas"/>
          <w:color w:val="0000FF"/>
          <w:sz w:val="14"/>
          <w:szCs w:val="14"/>
        </w:rPr>
        <w:t>&lt;/</w:t>
      </w:r>
      <w:r w:rsidRPr="0095490C">
        <w:rPr>
          <w:rFonts w:ascii="Consolas" w:hAnsi="Consolas" w:cs="Consolas"/>
          <w:color w:val="A31515"/>
          <w:sz w:val="14"/>
          <w:szCs w:val="14"/>
        </w:rPr>
        <w:t>OrganisationActivity</w:t>
      </w:r>
      <w:r w:rsidRPr="0033023B">
        <w:rPr>
          <w:rFonts w:ascii="Consolas" w:hAnsi="Consolas" w:cs="Consolas"/>
          <w:color w:val="0000FF"/>
          <w:sz w:val="14"/>
          <w:szCs w:val="14"/>
        </w:rPr>
        <w:t>&gt;</w:t>
      </w:r>
    </w:p>
    <w:p w:rsidR="008527FB" w:rsidRDefault="003264D6" w:rsidP="008527FB">
      <w:pPr>
        <w:pStyle w:val="Heading3"/>
      </w:pPr>
      <w:bookmarkStart w:id="22" w:name="_Toc18327364"/>
      <w:r>
        <w:t>Outlet</w:t>
      </w:r>
      <w:r w:rsidR="00AC2A4C">
        <w:t xml:space="preserve"> data</w:t>
      </w:r>
      <w:bookmarkEnd w:id="22"/>
    </w:p>
    <w:p w:rsidR="003264D6" w:rsidRDefault="003264D6" w:rsidP="003264D6">
      <w:pPr>
        <w:spacing w:after="120"/>
      </w:pPr>
      <w:r>
        <w:t xml:space="preserve">The Outlet </w:t>
      </w:r>
      <w:r w:rsidRPr="00AA401F">
        <w:t xml:space="preserve">data </w:t>
      </w:r>
      <w:r>
        <w:t xml:space="preserve">section within the </w:t>
      </w:r>
      <w:r w:rsidRPr="00AA401F">
        <w:t>file is in the following format: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OutletActivity</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Pr>
          <w:rFonts w:ascii="Consolas" w:hAnsi="Consolas" w:cs="Consolas"/>
          <w:color w:val="0000FF"/>
          <w:sz w:val="14"/>
          <w:szCs w:val="14"/>
        </w:rPr>
        <w:t>&lt;</w:t>
      </w:r>
      <w:r w:rsidRPr="000F7ECE">
        <w:rPr>
          <w:rFonts w:ascii="Consolas" w:hAnsi="Consolas" w:cs="Consolas"/>
          <w:color w:val="A31515"/>
          <w:sz w:val="14"/>
          <w:szCs w:val="14"/>
        </w:rPr>
        <w:t>OutletId</w:t>
      </w:r>
      <w:r>
        <w:rPr>
          <w:rFonts w:ascii="Consolas" w:hAnsi="Consolas" w:cs="Consolas"/>
          <w:color w:val="0000FF"/>
          <w:sz w:val="14"/>
          <w:szCs w:val="14"/>
        </w:rPr>
        <w:t>&gt;</w:t>
      </w:r>
      <w:r w:rsidRPr="00667A14">
        <w:rPr>
          <w:rFonts w:ascii="Consolas" w:hAnsi="Consolas" w:cs="Consolas"/>
          <w:color w:val="000000"/>
          <w:sz w:val="14"/>
          <w:szCs w:val="14"/>
        </w:rPr>
        <w:t>7</w:t>
      </w:r>
      <w:r w:rsidR="003264D6">
        <w:rPr>
          <w:rFonts w:ascii="Consolas" w:hAnsi="Consolas" w:cs="Consolas"/>
          <w:color w:val="000000"/>
          <w:sz w:val="14"/>
          <w:szCs w:val="14"/>
        </w:rPr>
        <w:t>6</w:t>
      </w:r>
      <w:r>
        <w:rPr>
          <w:rFonts w:ascii="Consolas" w:hAnsi="Consolas" w:cs="Consolas"/>
          <w:color w:val="0000FF"/>
          <w:sz w:val="14"/>
          <w:szCs w:val="14"/>
        </w:rPr>
        <w:t>&lt;/</w:t>
      </w:r>
      <w:r w:rsidRPr="000F7ECE">
        <w:rPr>
          <w:rFonts w:ascii="Consolas" w:hAnsi="Consolas" w:cs="Consolas"/>
          <w:color w:val="A31515"/>
          <w:sz w:val="14"/>
          <w:szCs w:val="14"/>
        </w:rPr>
        <w:t>OutletId</w:t>
      </w:r>
      <w:r>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OutletActivityId</w:t>
      </w:r>
      <w:r w:rsidRPr="0033023B">
        <w:rPr>
          <w:rFonts w:ascii="Consolas" w:hAnsi="Consolas" w:cs="Consolas"/>
          <w:color w:val="0000FF"/>
          <w:sz w:val="14"/>
          <w:szCs w:val="14"/>
        </w:rPr>
        <w:t>&gt;</w:t>
      </w:r>
      <w:r w:rsidR="003264D6">
        <w:rPr>
          <w:rFonts w:ascii="Consolas" w:hAnsi="Consolas" w:cs="Consolas"/>
          <w:color w:val="000000"/>
          <w:sz w:val="14"/>
          <w:szCs w:val="14"/>
        </w:rPr>
        <w:t>54321</w:t>
      </w:r>
      <w:r w:rsidRPr="0033023B">
        <w:rPr>
          <w:rFonts w:ascii="Consolas" w:hAnsi="Consolas" w:cs="Consolas"/>
          <w:color w:val="0000FF"/>
          <w:sz w:val="14"/>
          <w:szCs w:val="14"/>
        </w:rPr>
        <w:t>&lt;/</w:t>
      </w:r>
      <w:r w:rsidRPr="0033023B">
        <w:rPr>
          <w:rFonts w:ascii="Consolas" w:hAnsi="Consolas" w:cs="Consolas"/>
          <w:color w:val="A31515"/>
          <w:sz w:val="14"/>
          <w:szCs w:val="14"/>
        </w:rPr>
        <w:t>OutletActivityId</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OutletName</w:t>
      </w:r>
      <w:r w:rsidRPr="0033023B">
        <w:rPr>
          <w:rFonts w:ascii="Consolas" w:hAnsi="Consolas" w:cs="Consolas"/>
          <w:color w:val="0000FF"/>
          <w:sz w:val="14"/>
          <w:szCs w:val="14"/>
        </w:rPr>
        <w:t>&gt;</w:t>
      </w:r>
      <w:r w:rsidRPr="0033023B">
        <w:rPr>
          <w:rFonts w:ascii="Consolas" w:hAnsi="Consolas" w:cs="Consolas"/>
          <w:color w:val="000000"/>
          <w:sz w:val="14"/>
          <w:szCs w:val="14"/>
        </w:rPr>
        <w:t>AAA Help</w:t>
      </w:r>
      <w:r w:rsidRPr="0033023B">
        <w:rPr>
          <w:rFonts w:ascii="Consolas" w:hAnsi="Consolas" w:cs="Consolas"/>
          <w:color w:val="0000FF"/>
          <w:sz w:val="14"/>
          <w:szCs w:val="14"/>
        </w:rPr>
        <w:t>&lt;/</w:t>
      </w:r>
      <w:r w:rsidRPr="0033023B">
        <w:rPr>
          <w:rFonts w:ascii="Consolas" w:hAnsi="Consolas" w:cs="Consolas"/>
          <w:color w:val="A31515"/>
          <w:sz w:val="14"/>
          <w:szCs w:val="14"/>
        </w:rPr>
        <w:t>OutletName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667A14">
        <w:rPr>
          <w:rFonts w:ascii="Consolas" w:hAnsi="Consolas" w:cs="Consolas"/>
          <w:color w:val="0000FF"/>
          <w:sz w:val="14"/>
          <w:szCs w:val="14"/>
        </w:rPr>
        <w:t>&lt;</w:t>
      </w:r>
      <w:r w:rsidRPr="00667A14">
        <w:rPr>
          <w:rFonts w:ascii="Consolas" w:hAnsi="Consolas" w:cs="Consolas"/>
          <w:color w:val="A31515"/>
          <w:sz w:val="14"/>
          <w:szCs w:val="14"/>
        </w:rPr>
        <w:t>OutletActivityStatus</w:t>
      </w:r>
      <w:r w:rsidRPr="00667A14">
        <w:rPr>
          <w:rFonts w:ascii="Consolas" w:hAnsi="Consolas" w:cs="Consolas"/>
          <w:color w:val="0000FF"/>
          <w:sz w:val="14"/>
          <w:szCs w:val="14"/>
        </w:rPr>
        <w:t>&gt;</w:t>
      </w:r>
      <w:r w:rsidRPr="00667A14">
        <w:rPr>
          <w:rFonts w:ascii="Consolas" w:hAnsi="Consolas" w:cs="Consolas"/>
          <w:color w:val="000000"/>
          <w:sz w:val="14"/>
          <w:szCs w:val="14"/>
        </w:rPr>
        <w:t>APPROVED</w:t>
      </w:r>
      <w:r w:rsidRPr="00667A14">
        <w:rPr>
          <w:rFonts w:ascii="Consolas" w:hAnsi="Consolas" w:cs="Consolas"/>
          <w:color w:val="0000FF"/>
          <w:sz w:val="14"/>
          <w:szCs w:val="14"/>
        </w:rPr>
        <w:t>&lt;/</w:t>
      </w:r>
      <w:r w:rsidRPr="00667A14">
        <w:rPr>
          <w:rFonts w:ascii="Consolas" w:hAnsi="Consolas" w:cs="Consolas"/>
          <w:color w:val="A31515"/>
          <w:sz w:val="14"/>
          <w:szCs w:val="14"/>
        </w:rPr>
        <w:t>OutletActivityStatus</w:t>
      </w:r>
      <w:r w:rsidRPr="00667A14">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667A14">
        <w:rPr>
          <w:rFonts w:ascii="Consolas" w:hAnsi="Consolas" w:cs="Consolas"/>
          <w:color w:val="000000"/>
          <w:sz w:val="14"/>
          <w:szCs w:val="14"/>
        </w:rPr>
        <w:t>&lt;</w:t>
      </w:r>
      <w:r w:rsidRPr="00667A14">
        <w:rPr>
          <w:rFonts w:ascii="Consolas" w:hAnsi="Consolas" w:cs="Consolas"/>
          <w:color w:val="A31515"/>
          <w:sz w:val="14"/>
          <w:szCs w:val="14"/>
        </w:rPr>
        <w:t>OrganisationActivityId</w:t>
      </w:r>
      <w:r w:rsidRPr="00667A14">
        <w:rPr>
          <w:rFonts w:ascii="Consolas" w:hAnsi="Consolas" w:cs="Consolas"/>
          <w:color w:val="000000"/>
          <w:sz w:val="14"/>
          <w:szCs w:val="14"/>
        </w:rPr>
        <w:t>&gt;</w:t>
      </w:r>
      <w:r w:rsidR="003C0819">
        <w:rPr>
          <w:rFonts w:ascii="Consolas" w:hAnsi="Consolas" w:cs="Consolas"/>
          <w:color w:val="000000"/>
          <w:sz w:val="14"/>
          <w:szCs w:val="14"/>
        </w:rPr>
        <w:t>1234</w:t>
      </w:r>
      <w:r w:rsidRPr="00667A14">
        <w:rPr>
          <w:rFonts w:ascii="Consolas" w:hAnsi="Consolas" w:cs="Consolas"/>
          <w:color w:val="000000"/>
          <w:sz w:val="14"/>
          <w:szCs w:val="14"/>
        </w:rPr>
        <w:t>&lt;/</w:t>
      </w:r>
      <w:r w:rsidRPr="00667A14">
        <w:rPr>
          <w:rFonts w:ascii="Consolas" w:hAnsi="Consolas" w:cs="Consolas"/>
          <w:color w:val="A31515"/>
          <w:sz w:val="14"/>
          <w:szCs w:val="14"/>
        </w:rPr>
        <w:t>OrganisationActivityId</w:t>
      </w:r>
      <w:r w:rsidRPr="00667A14">
        <w:rPr>
          <w:rFonts w:ascii="Consolas" w:hAnsi="Consolas" w:cs="Consolas"/>
          <w:color w:val="000000"/>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ActivityName</w:t>
      </w:r>
      <w:r w:rsidRPr="0033023B">
        <w:rPr>
          <w:rFonts w:ascii="Consolas" w:hAnsi="Consolas" w:cs="Consolas"/>
          <w:color w:val="0000FF"/>
          <w:sz w:val="14"/>
          <w:szCs w:val="14"/>
        </w:rPr>
        <w:t>&gt;</w:t>
      </w:r>
      <w:r w:rsidRPr="0033023B">
        <w:rPr>
          <w:rFonts w:ascii="Consolas" w:hAnsi="Consolas" w:cs="Consolas"/>
          <w:color w:val="000000"/>
          <w:sz w:val="14"/>
          <w:szCs w:val="14"/>
        </w:rPr>
        <w:t>Children's Contact Services</w:t>
      </w:r>
      <w:r w:rsidRPr="0033023B">
        <w:rPr>
          <w:rFonts w:ascii="Consolas" w:hAnsi="Consolas" w:cs="Consolas"/>
          <w:color w:val="0000FF"/>
          <w:sz w:val="14"/>
          <w:szCs w:val="14"/>
        </w:rPr>
        <w:t>&lt;/</w:t>
      </w:r>
      <w:r w:rsidRPr="0033023B">
        <w:rPr>
          <w:rFonts w:ascii="Consolas" w:hAnsi="Consolas" w:cs="Consolas"/>
          <w:color w:val="A31515"/>
          <w:sz w:val="14"/>
          <w:szCs w:val="14"/>
        </w:rPr>
        <w:t>ActivityName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ProgramName</w:t>
      </w:r>
      <w:r w:rsidRPr="0033023B">
        <w:rPr>
          <w:rFonts w:ascii="Consolas" w:hAnsi="Consolas" w:cs="Consolas"/>
          <w:color w:val="0000FF"/>
          <w:sz w:val="14"/>
          <w:szCs w:val="14"/>
        </w:rPr>
        <w:t>&gt;</w:t>
      </w:r>
      <w:r w:rsidR="003C0819" w:rsidRPr="003C0819">
        <w:t xml:space="preserve"> </w:t>
      </w:r>
      <w:r w:rsidR="003C0819" w:rsidRPr="003C0819">
        <w:rPr>
          <w:rFonts w:ascii="Consolas" w:hAnsi="Consolas" w:cs="Consolas"/>
          <w:color w:val="000000"/>
          <w:sz w:val="14"/>
          <w:szCs w:val="14"/>
        </w:rPr>
        <w:t>Programme 2.1 - Families and Communities</w:t>
      </w:r>
      <w:r w:rsidRPr="0033023B">
        <w:rPr>
          <w:rFonts w:ascii="Consolas" w:hAnsi="Consolas" w:cs="Consolas"/>
          <w:color w:val="0000FF"/>
          <w:sz w:val="14"/>
          <w:szCs w:val="14"/>
        </w:rPr>
        <w:t>&lt;/</w:t>
      </w:r>
      <w:r w:rsidRPr="0033023B">
        <w:rPr>
          <w:rFonts w:ascii="Consolas" w:hAnsi="Consolas" w:cs="Consolas"/>
          <w:color w:val="A31515"/>
          <w:sz w:val="14"/>
          <w:szCs w:val="14"/>
        </w:rPr>
        <w:t>ProgramName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StartDate</w:t>
      </w:r>
      <w:r w:rsidRPr="0033023B">
        <w:rPr>
          <w:rFonts w:ascii="Consolas" w:hAnsi="Consolas" w:cs="Consolas"/>
          <w:color w:val="0000FF"/>
          <w:sz w:val="14"/>
          <w:szCs w:val="14"/>
        </w:rPr>
        <w:t>&gt;</w:t>
      </w:r>
      <w:r w:rsidRPr="0033023B">
        <w:rPr>
          <w:rFonts w:ascii="Consolas" w:hAnsi="Consolas" w:cs="Consolas"/>
          <w:color w:val="000000"/>
          <w:sz w:val="14"/>
          <w:szCs w:val="14"/>
        </w:rPr>
        <w:t>2014-07-01T00:00:00</w:t>
      </w:r>
      <w:r w:rsidRPr="0033023B">
        <w:rPr>
          <w:rFonts w:ascii="Consolas" w:hAnsi="Consolas" w:cs="Consolas"/>
          <w:color w:val="0000FF"/>
          <w:sz w:val="14"/>
          <w:szCs w:val="14"/>
        </w:rPr>
        <w:t>&lt;/</w:t>
      </w:r>
      <w:r w:rsidRPr="0033023B">
        <w:rPr>
          <w:rFonts w:ascii="Consolas" w:hAnsi="Consolas" w:cs="Consolas"/>
          <w:color w:val="A31515"/>
          <w:sz w:val="14"/>
          <w:szCs w:val="14"/>
        </w:rPr>
        <w:t>StartDate</w:t>
      </w:r>
      <w:r w:rsidRPr="0033023B">
        <w:rPr>
          <w:rFonts w:ascii="Consolas" w:hAnsi="Consolas" w:cs="Consolas"/>
          <w:color w:val="0000FF"/>
          <w:sz w:val="14"/>
          <w:szCs w:val="14"/>
        </w:rPr>
        <w:t>&gt;</w:t>
      </w:r>
    </w:p>
    <w:p w:rsidR="009B277E" w:rsidRDefault="009B277E" w:rsidP="009B277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EndDate</w:t>
      </w:r>
      <w:r w:rsidRPr="0033023B">
        <w:rPr>
          <w:rFonts w:ascii="Consolas" w:hAnsi="Consolas" w:cs="Consolas"/>
          <w:color w:val="0000FF"/>
          <w:sz w:val="14"/>
          <w:szCs w:val="14"/>
        </w:rPr>
        <w:t>&gt;</w:t>
      </w:r>
      <w:r w:rsidRPr="0033023B">
        <w:rPr>
          <w:rFonts w:ascii="Consolas" w:hAnsi="Consolas" w:cs="Consolas"/>
          <w:color w:val="000000"/>
          <w:sz w:val="14"/>
          <w:szCs w:val="14"/>
        </w:rPr>
        <w:t>20</w:t>
      </w:r>
      <w:r w:rsidR="003C0819">
        <w:rPr>
          <w:rFonts w:ascii="Consolas" w:hAnsi="Consolas" w:cs="Consolas"/>
          <w:color w:val="000000"/>
          <w:sz w:val="14"/>
          <w:szCs w:val="14"/>
        </w:rPr>
        <w:t>20</w:t>
      </w:r>
      <w:r w:rsidRPr="0033023B">
        <w:rPr>
          <w:rFonts w:ascii="Consolas" w:hAnsi="Consolas" w:cs="Consolas"/>
          <w:color w:val="000000"/>
          <w:sz w:val="14"/>
          <w:szCs w:val="14"/>
        </w:rPr>
        <w:t>-07-31T00:00:00</w:t>
      </w:r>
      <w:r w:rsidRPr="0033023B">
        <w:rPr>
          <w:rFonts w:ascii="Consolas" w:hAnsi="Consolas" w:cs="Consolas"/>
          <w:color w:val="0000FF"/>
          <w:sz w:val="14"/>
          <w:szCs w:val="14"/>
        </w:rPr>
        <w:t>&lt;/</w:t>
      </w:r>
      <w:r w:rsidRPr="0033023B">
        <w:rPr>
          <w:rFonts w:ascii="Consolas" w:hAnsi="Consolas" w:cs="Consolas"/>
          <w:color w:val="A31515"/>
          <w:sz w:val="14"/>
          <w:szCs w:val="14"/>
        </w:rPr>
        <w:t>EndDate</w:t>
      </w:r>
      <w:r w:rsidRPr="0033023B">
        <w:rPr>
          <w:rFonts w:ascii="Consolas" w:hAnsi="Consolas" w:cs="Consolas"/>
          <w:color w:val="0000FF"/>
          <w:sz w:val="14"/>
          <w:szCs w:val="14"/>
        </w:rPr>
        <w:t>&gt;</w:t>
      </w:r>
    </w:p>
    <w:p w:rsidR="009B277E" w:rsidRPr="008527FB" w:rsidRDefault="009B277E" w:rsidP="0095490C">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onsolas" w:hAnsi="Consolas" w:cs="Consolas"/>
          <w:color w:val="0000FF"/>
          <w:sz w:val="14"/>
          <w:szCs w:val="14"/>
        </w:rPr>
      </w:pPr>
      <w:r w:rsidRPr="0033023B">
        <w:rPr>
          <w:rFonts w:ascii="Consolas" w:hAnsi="Consolas" w:cs="Consolas"/>
          <w:color w:val="0000FF"/>
          <w:sz w:val="14"/>
          <w:szCs w:val="14"/>
        </w:rPr>
        <w:t>&lt;/</w:t>
      </w:r>
      <w:r w:rsidRPr="0033023B">
        <w:rPr>
          <w:rFonts w:ascii="Consolas" w:hAnsi="Consolas" w:cs="Consolas"/>
          <w:color w:val="A31515"/>
          <w:sz w:val="14"/>
          <w:szCs w:val="14"/>
        </w:rPr>
        <w:t>OutletActivity</w:t>
      </w:r>
      <w:r w:rsidRPr="0033023B">
        <w:rPr>
          <w:rFonts w:ascii="Consolas" w:hAnsi="Consolas" w:cs="Consolas"/>
          <w:color w:val="0000FF"/>
          <w:sz w:val="14"/>
          <w:szCs w:val="14"/>
        </w:rPr>
        <w:t>&gt;</w:t>
      </w:r>
    </w:p>
    <w:p w:rsidR="00510DBF" w:rsidRDefault="00510DBF">
      <w:pPr>
        <w:rPr>
          <w:rFonts w:eastAsiaTheme="majorEastAsia" w:cstheme="majorBidi"/>
          <w:b/>
          <w:bCs/>
          <w:sz w:val="32"/>
          <w:szCs w:val="28"/>
        </w:rPr>
      </w:pPr>
      <w:bookmarkStart w:id="23" w:name="_Bulk_Upload_XML"/>
      <w:bookmarkStart w:id="24" w:name="_Ref399309012"/>
      <w:bookmarkEnd w:id="23"/>
      <w:r>
        <w:br w:type="page"/>
      </w:r>
    </w:p>
    <w:p w:rsidR="00333EC8" w:rsidRDefault="00333EC8" w:rsidP="00A23062">
      <w:pPr>
        <w:pStyle w:val="Heading1"/>
        <w:numPr>
          <w:ilvl w:val="0"/>
          <w:numId w:val="1"/>
        </w:numPr>
        <w:spacing w:after="120" w:line="360" w:lineRule="auto"/>
        <w:ind w:left="431" w:hanging="431"/>
      </w:pPr>
      <w:bookmarkStart w:id="25" w:name="_Bulk_Upload_XML_1"/>
      <w:bookmarkStart w:id="26" w:name="_Toc18327365"/>
      <w:bookmarkEnd w:id="25"/>
      <w:r>
        <w:lastRenderedPageBreak/>
        <w:t>Bulk U</w:t>
      </w:r>
      <w:r w:rsidRPr="00C36249">
        <w:t>pload</w:t>
      </w:r>
      <w:r>
        <w:t xml:space="preserve"> XML File</w:t>
      </w:r>
      <w:bookmarkStart w:id="27" w:name="_Toc378771440"/>
      <w:bookmarkEnd w:id="24"/>
      <w:bookmarkEnd w:id="26"/>
    </w:p>
    <w:p w:rsidR="00333EC8" w:rsidRPr="00C36249" w:rsidRDefault="00333EC8" w:rsidP="00521539">
      <w:pPr>
        <w:pStyle w:val="Heading2"/>
        <w:numPr>
          <w:ilvl w:val="1"/>
          <w:numId w:val="1"/>
        </w:numPr>
        <w:spacing w:before="240"/>
        <w:ind w:left="578" w:hanging="578"/>
      </w:pPr>
      <w:bookmarkStart w:id="28" w:name="_Toc18327366"/>
      <w:r w:rsidRPr="00C36249">
        <w:t>XML Data Types</w:t>
      </w:r>
      <w:bookmarkEnd w:id="27"/>
      <w:bookmarkEnd w:id="28"/>
    </w:p>
    <w:p w:rsidR="00BE1A95" w:rsidRDefault="00333EC8" w:rsidP="00521539">
      <w:pPr>
        <w:spacing w:after="0"/>
      </w:pPr>
      <w:r w:rsidRPr="00DE26A4">
        <w:t>Definitions of the data types used in input file can be found at the World Wide Web Consortium website. The URL for the specifications for the data types is.</w:t>
      </w:r>
      <w:bookmarkStart w:id="29" w:name="_Toc378771441"/>
    </w:p>
    <w:p w:rsidR="00AC721F" w:rsidRDefault="004C7BBB" w:rsidP="00521539">
      <w:pPr>
        <w:spacing w:after="0"/>
      </w:pPr>
      <w:r w:rsidRPr="00283C1B">
        <w:t>http://www.w3.org/TR/xmlschema-2/#built-in-datatypes</w:t>
      </w:r>
    </w:p>
    <w:p w:rsidR="00333EC8" w:rsidRDefault="00333EC8" w:rsidP="00521539">
      <w:pPr>
        <w:pStyle w:val="Heading2"/>
        <w:numPr>
          <w:ilvl w:val="1"/>
          <w:numId w:val="1"/>
        </w:numPr>
        <w:spacing w:before="360"/>
        <w:ind w:left="578" w:hanging="578"/>
      </w:pPr>
      <w:bookmarkStart w:id="30" w:name="_Toc18327367"/>
      <w:r>
        <w:t>XML Validation Rules</w:t>
      </w:r>
      <w:bookmarkEnd w:id="29"/>
      <w:bookmarkEnd w:id="30"/>
    </w:p>
    <w:p w:rsidR="00333EC8" w:rsidRDefault="00333EC8" w:rsidP="00521539">
      <w:pPr>
        <w:spacing w:after="0"/>
      </w:pPr>
      <w:r w:rsidRPr="00DE26A4">
        <w:t xml:space="preserve">The Message Definition tables in the following sections contain a column with Validation Rules. These rules </w:t>
      </w:r>
      <w:r>
        <w:t xml:space="preserve">along with the other business rules are applied to </w:t>
      </w:r>
      <w:r w:rsidR="002D5B4B">
        <w:t>the data as it is processed.</w:t>
      </w:r>
    </w:p>
    <w:p w:rsidR="00333EC8" w:rsidRPr="00DE26A4" w:rsidRDefault="00333EC8" w:rsidP="00521539">
      <w:pPr>
        <w:spacing w:after="0"/>
      </w:pPr>
      <w:r w:rsidRPr="00DE26A4">
        <w:t>All rules that apply in the online system apply to bulk uploads.</w:t>
      </w:r>
    </w:p>
    <w:p w:rsidR="00333EC8" w:rsidRDefault="00333EC8" w:rsidP="00521539">
      <w:pPr>
        <w:pStyle w:val="Heading2"/>
        <w:numPr>
          <w:ilvl w:val="1"/>
          <w:numId w:val="1"/>
        </w:numPr>
        <w:spacing w:before="360"/>
        <w:ind w:left="578" w:hanging="578"/>
      </w:pPr>
      <w:bookmarkStart w:id="31" w:name="_Toc18327368"/>
      <w:r>
        <w:t>XML Input File Details</w:t>
      </w:r>
      <w:bookmarkEnd w:id="31"/>
    </w:p>
    <w:p w:rsidR="00333EC8" w:rsidRPr="00DE26A4" w:rsidRDefault="00333EC8" w:rsidP="00F91E23">
      <w:r w:rsidRPr="00DE26A4">
        <w:t xml:space="preserve">The XML file can contain any number and combination of clients, cases, sessions, client assessments and session assessments. The maximum file size allowed is </w:t>
      </w:r>
      <w:r w:rsidR="006B139D">
        <w:rPr>
          <w:b/>
        </w:rPr>
        <w:t>10</w:t>
      </w:r>
      <w:r w:rsidRPr="00DE26A4">
        <w:rPr>
          <w:b/>
        </w:rPr>
        <w:t>MB</w:t>
      </w:r>
      <w:r w:rsidRPr="00DE26A4">
        <w:t>.</w:t>
      </w:r>
    </w:p>
    <w:p w:rsidR="000728B2" w:rsidRPr="00DE26A4" w:rsidRDefault="00333EC8" w:rsidP="00F91E23">
      <w:r w:rsidRPr="00DE26A4">
        <w:t xml:space="preserve">The XML file </w:t>
      </w:r>
      <w:proofErr w:type="gramStart"/>
      <w:r w:rsidRPr="00DE26A4">
        <w:t>is validated</w:t>
      </w:r>
      <w:proofErr w:type="gramEnd"/>
      <w:r w:rsidRPr="00DE26A4">
        <w:t xml:space="preserve"> against the </w:t>
      </w:r>
      <w:r w:rsidR="002041AB" w:rsidRPr="002041AB">
        <w:rPr>
          <w:color w:val="0000FF"/>
          <w:u w:val="single"/>
        </w:rPr>
        <w:fldChar w:fldCharType="begin"/>
      </w:r>
      <w:r w:rsidR="002041AB" w:rsidRPr="002041AB">
        <w:rPr>
          <w:color w:val="0000FF"/>
          <w:u w:val="single"/>
        </w:rPr>
        <w:instrText xml:space="preserve"> REF _Ref399309442 \h </w:instrText>
      </w:r>
      <w:r w:rsidR="00F91E23">
        <w:rPr>
          <w:color w:val="0000FF"/>
          <w:u w:val="single"/>
        </w:rPr>
        <w:instrText xml:space="preserve"> \* MERGEFORMAT </w:instrText>
      </w:r>
      <w:r w:rsidR="002041AB" w:rsidRPr="002041AB">
        <w:rPr>
          <w:color w:val="0000FF"/>
          <w:u w:val="single"/>
        </w:rPr>
      </w:r>
      <w:r w:rsidR="002041AB" w:rsidRPr="002041AB">
        <w:rPr>
          <w:color w:val="0000FF"/>
          <w:u w:val="single"/>
        </w:rPr>
        <w:fldChar w:fldCharType="separate"/>
      </w:r>
      <w:r w:rsidR="00CF030C">
        <w:t>XML schema file</w:t>
      </w:r>
      <w:r w:rsidR="002041AB" w:rsidRPr="002041AB">
        <w:rPr>
          <w:color w:val="0000FF"/>
          <w:u w:val="single"/>
        </w:rPr>
        <w:fldChar w:fldCharType="end"/>
      </w:r>
      <w:r w:rsidR="002041AB">
        <w:t xml:space="preserve"> </w:t>
      </w:r>
      <w:r w:rsidRPr="00DE26A4">
        <w:t xml:space="preserve">at the time of upload. If XML structure is found valid, it is queued for processing. </w:t>
      </w:r>
    </w:p>
    <w:p w:rsidR="00333EC8" w:rsidRPr="00DE26A4" w:rsidRDefault="00333EC8" w:rsidP="00521539">
      <w:pPr>
        <w:pStyle w:val="Heading3"/>
        <w:spacing w:after="120"/>
      </w:pPr>
      <w:bookmarkStart w:id="32" w:name="_Toc18327369"/>
      <w:r w:rsidRPr="00DE26A4">
        <w:t>XML Input File Processing</w:t>
      </w:r>
      <w:bookmarkEnd w:id="32"/>
    </w:p>
    <w:p w:rsidR="00333EC8" w:rsidRPr="00DE26A4" w:rsidRDefault="00333EC8" w:rsidP="00F91E23">
      <w:r w:rsidRPr="00DE26A4">
        <w:t>The file is processed in the following order:</w:t>
      </w:r>
    </w:p>
    <w:p w:rsidR="00333EC8" w:rsidRPr="00DE26A4" w:rsidRDefault="00333EC8" w:rsidP="00F91E23">
      <w:pPr>
        <w:pStyle w:val="ListParagraph"/>
        <w:numPr>
          <w:ilvl w:val="0"/>
          <w:numId w:val="27"/>
        </w:numPr>
      </w:pPr>
      <w:r w:rsidRPr="00DE26A4">
        <w:t>Clients</w:t>
      </w:r>
    </w:p>
    <w:p w:rsidR="00333EC8" w:rsidRPr="00DE26A4" w:rsidRDefault="00333EC8" w:rsidP="00F91E23">
      <w:pPr>
        <w:pStyle w:val="ListParagraph"/>
        <w:numPr>
          <w:ilvl w:val="0"/>
          <w:numId w:val="27"/>
        </w:numPr>
      </w:pPr>
      <w:r w:rsidRPr="00DE26A4">
        <w:t>Cases</w:t>
      </w:r>
    </w:p>
    <w:p w:rsidR="00333EC8" w:rsidRPr="00DE26A4" w:rsidRDefault="00333EC8" w:rsidP="00F91E23">
      <w:pPr>
        <w:pStyle w:val="ListParagraph"/>
        <w:numPr>
          <w:ilvl w:val="0"/>
          <w:numId w:val="27"/>
        </w:numPr>
      </w:pPr>
      <w:r w:rsidRPr="00DE26A4">
        <w:t>Sessions</w:t>
      </w:r>
    </w:p>
    <w:p w:rsidR="00201712" w:rsidRPr="00DE26A4" w:rsidRDefault="00201712" w:rsidP="00F91E23">
      <w:pPr>
        <w:pStyle w:val="ListParagraph"/>
        <w:numPr>
          <w:ilvl w:val="0"/>
          <w:numId w:val="27"/>
        </w:numPr>
      </w:pPr>
      <w:r w:rsidRPr="00DE26A4">
        <w:t>Session Assessments</w:t>
      </w:r>
    </w:p>
    <w:p w:rsidR="00333EC8" w:rsidRDefault="00333EC8" w:rsidP="00F91E23">
      <w:pPr>
        <w:pStyle w:val="ListParagraph"/>
        <w:numPr>
          <w:ilvl w:val="0"/>
          <w:numId w:val="27"/>
        </w:numPr>
      </w:pPr>
      <w:r w:rsidRPr="00DE26A4">
        <w:t>Client Assessments</w:t>
      </w:r>
    </w:p>
    <w:p w:rsidR="00115B2F" w:rsidRPr="00DE26A4" w:rsidRDefault="00115B2F" w:rsidP="00F91E23">
      <w:pPr>
        <w:pStyle w:val="ListParagraph"/>
        <w:numPr>
          <w:ilvl w:val="0"/>
          <w:numId w:val="27"/>
        </w:numPr>
      </w:pPr>
      <w:r>
        <w:t>Outlets</w:t>
      </w:r>
    </w:p>
    <w:p w:rsidR="00377C3D" w:rsidRDefault="00333EC8" w:rsidP="00521539">
      <w:pPr>
        <w:spacing w:after="120"/>
      </w:pPr>
      <w:r>
        <w:t xml:space="preserve">The business rules applied in the online system are also </w:t>
      </w:r>
      <w:r w:rsidRPr="00DE26A4">
        <w:t xml:space="preserve">applied </w:t>
      </w:r>
      <w:r>
        <w:t>during the bulk upload process</w:t>
      </w:r>
      <w:r w:rsidRPr="00DE26A4">
        <w:t>.</w:t>
      </w:r>
    </w:p>
    <w:p w:rsidR="00333EC8" w:rsidRDefault="00333EC8" w:rsidP="00521539">
      <w:pPr>
        <w:pStyle w:val="Heading2"/>
        <w:numPr>
          <w:ilvl w:val="1"/>
          <w:numId w:val="1"/>
        </w:numPr>
        <w:spacing w:before="240" w:after="0"/>
        <w:ind w:left="578" w:hanging="578"/>
      </w:pPr>
      <w:bookmarkStart w:id="33" w:name="_Toc18327370"/>
      <w:r>
        <w:t>XML Input File Definition</w:t>
      </w:r>
      <w:bookmarkEnd w:id="33"/>
    </w:p>
    <w:p w:rsidR="00A23062" w:rsidRPr="00A23062" w:rsidRDefault="00A23062" w:rsidP="00A23062">
      <w:pPr>
        <w:rPr>
          <w:sz w:val="10"/>
        </w:rPr>
      </w:pPr>
    </w:p>
    <w:tbl>
      <w:tblPr>
        <w:tblStyle w:val="TableGrid"/>
        <w:tblW w:w="7650" w:type="dxa"/>
        <w:tblLayout w:type="fixed"/>
        <w:tblLook w:val="01E0" w:firstRow="1" w:lastRow="1" w:firstColumn="1" w:lastColumn="1" w:noHBand="0" w:noVBand="0"/>
        <w:tblCaption w:val="XML Input File Definition"/>
        <w:tblDescription w:val="This table describes the XML Root and DEX File Upload requirements"/>
      </w:tblPr>
      <w:tblGrid>
        <w:gridCol w:w="3615"/>
        <w:gridCol w:w="4035"/>
      </w:tblGrid>
      <w:tr w:rsidR="00E716BC" w:rsidRPr="00B8114A" w:rsidTr="00521539">
        <w:trPr>
          <w:trHeight w:val="209"/>
          <w:tblHeader/>
        </w:trPr>
        <w:tc>
          <w:tcPr>
            <w:tcW w:w="3615" w:type="dxa"/>
            <w:shd w:val="clear" w:color="auto" w:fill="D9D9D9" w:themeFill="background1" w:themeFillShade="D9"/>
          </w:tcPr>
          <w:p w:rsidR="00E716BC" w:rsidRPr="00B8114A" w:rsidRDefault="00E716BC" w:rsidP="002A6888">
            <w:pPr>
              <w:pStyle w:val="BodyText"/>
              <w:keepNext/>
              <w:spacing w:after="60"/>
              <w:rPr>
                <w:rFonts w:cs="Arial"/>
                <w:b/>
                <w:sz w:val="16"/>
                <w:szCs w:val="16"/>
              </w:rPr>
            </w:pPr>
            <w:r w:rsidRPr="00C322A9">
              <w:rPr>
                <w:b/>
                <w:sz w:val="16"/>
                <w:szCs w:val="16"/>
              </w:rPr>
              <w:t>XML Root:</w:t>
            </w:r>
          </w:p>
        </w:tc>
        <w:tc>
          <w:tcPr>
            <w:tcW w:w="4035" w:type="dxa"/>
            <w:shd w:val="clear" w:color="auto" w:fill="D9D9D9" w:themeFill="background1" w:themeFillShade="D9"/>
          </w:tcPr>
          <w:p w:rsidR="00E716BC" w:rsidRPr="00B8114A" w:rsidRDefault="00E716BC" w:rsidP="002A6888">
            <w:pPr>
              <w:pStyle w:val="BodyText"/>
              <w:keepNext/>
              <w:spacing w:after="60"/>
              <w:rPr>
                <w:rFonts w:cs="Arial"/>
                <w:b/>
                <w:sz w:val="16"/>
                <w:szCs w:val="16"/>
              </w:rPr>
            </w:pPr>
            <w:r w:rsidRPr="00E716BC">
              <w:rPr>
                <w:b/>
                <w:sz w:val="16"/>
                <w:szCs w:val="16"/>
              </w:rPr>
              <w:t>DEXFileUpload</w:t>
            </w:r>
          </w:p>
        </w:tc>
      </w:tr>
      <w:tr w:rsidR="00E716BC" w:rsidRPr="00B8114A" w:rsidTr="00B04E82">
        <w:trPr>
          <w:trHeight w:val="1639"/>
        </w:trPr>
        <w:tc>
          <w:tcPr>
            <w:tcW w:w="3615" w:type="dxa"/>
          </w:tcPr>
          <w:p w:rsidR="00E716BC" w:rsidRPr="00B8114A" w:rsidRDefault="00E716BC" w:rsidP="002A6888">
            <w:pPr>
              <w:spacing w:before="60" w:after="60"/>
              <w:rPr>
                <w:rFonts w:cs="Arial"/>
                <w:sz w:val="16"/>
                <w:szCs w:val="16"/>
              </w:rPr>
            </w:pPr>
            <w:r w:rsidRPr="00C322A9">
              <w:rPr>
                <w:b/>
                <w:sz w:val="16"/>
                <w:szCs w:val="16"/>
              </w:rPr>
              <w:t>XML Child Nodes:</w:t>
            </w:r>
          </w:p>
        </w:tc>
        <w:tc>
          <w:tcPr>
            <w:tcW w:w="4035" w:type="dxa"/>
          </w:tcPr>
          <w:p w:rsidR="00E716BC" w:rsidRPr="00C322A9" w:rsidRDefault="00E716BC" w:rsidP="00F62B5E">
            <w:pPr>
              <w:pStyle w:val="BodyText"/>
              <w:spacing w:before="60" w:after="80"/>
              <w:rPr>
                <w:sz w:val="16"/>
                <w:szCs w:val="16"/>
              </w:rPr>
            </w:pPr>
            <w:r w:rsidRPr="00C322A9">
              <w:rPr>
                <w:sz w:val="16"/>
                <w:szCs w:val="16"/>
              </w:rPr>
              <w:t>Clients</w:t>
            </w:r>
          </w:p>
          <w:p w:rsidR="00E716BC" w:rsidRPr="00C322A9" w:rsidRDefault="00E716BC" w:rsidP="00F62B5E">
            <w:pPr>
              <w:pStyle w:val="BodyText"/>
              <w:spacing w:before="0" w:after="80"/>
              <w:rPr>
                <w:sz w:val="16"/>
                <w:szCs w:val="16"/>
              </w:rPr>
            </w:pPr>
            <w:r w:rsidRPr="00C322A9">
              <w:rPr>
                <w:sz w:val="16"/>
                <w:szCs w:val="16"/>
              </w:rPr>
              <w:t>Cases</w:t>
            </w:r>
          </w:p>
          <w:p w:rsidR="00E716BC" w:rsidRPr="00C322A9" w:rsidRDefault="00E716BC" w:rsidP="00F62B5E">
            <w:pPr>
              <w:pStyle w:val="BodyText"/>
              <w:spacing w:before="0" w:after="80"/>
              <w:rPr>
                <w:sz w:val="16"/>
                <w:szCs w:val="16"/>
              </w:rPr>
            </w:pPr>
            <w:r w:rsidRPr="00C322A9">
              <w:rPr>
                <w:sz w:val="16"/>
                <w:szCs w:val="16"/>
              </w:rPr>
              <w:t>Sessions</w:t>
            </w:r>
          </w:p>
          <w:p w:rsidR="00E716BC" w:rsidRPr="00C322A9" w:rsidRDefault="00E716BC" w:rsidP="00F62B5E">
            <w:pPr>
              <w:pStyle w:val="BodyText"/>
              <w:spacing w:before="0" w:after="80"/>
              <w:rPr>
                <w:sz w:val="16"/>
                <w:szCs w:val="16"/>
              </w:rPr>
            </w:pPr>
            <w:r w:rsidRPr="00C322A9">
              <w:rPr>
                <w:sz w:val="16"/>
                <w:szCs w:val="16"/>
              </w:rPr>
              <w:t xml:space="preserve">SessionAssessments </w:t>
            </w:r>
          </w:p>
          <w:p w:rsidR="00E716BC" w:rsidRDefault="00E716BC" w:rsidP="00F62B5E">
            <w:pPr>
              <w:pStyle w:val="BodyText"/>
              <w:spacing w:before="0" w:after="80"/>
              <w:rPr>
                <w:sz w:val="16"/>
                <w:szCs w:val="16"/>
              </w:rPr>
            </w:pPr>
            <w:r w:rsidRPr="00C322A9">
              <w:rPr>
                <w:sz w:val="16"/>
                <w:szCs w:val="16"/>
              </w:rPr>
              <w:t>ClientAssessments</w:t>
            </w:r>
          </w:p>
          <w:p w:rsidR="00115B2F" w:rsidRDefault="00115B2F" w:rsidP="00F62B5E">
            <w:pPr>
              <w:pStyle w:val="BodyText"/>
              <w:spacing w:before="0" w:after="80"/>
              <w:rPr>
                <w:sz w:val="16"/>
                <w:szCs w:val="16"/>
              </w:rPr>
            </w:pPr>
            <w:r w:rsidRPr="002631B8">
              <w:rPr>
                <w:sz w:val="16"/>
                <w:szCs w:val="16"/>
              </w:rPr>
              <w:t>Outlets</w:t>
            </w:r>
          </w:p>
          <w:p w:rsidR="00A23062" w:rsidRPr="00B8114A" w:rsidRDefault="00A23062" w:rsidP="00F62B5E">
            <w:pPr>
              <w:pStyle w:val="BodyText"/>
              <w:spacing w:before="0" w:after="80"/>
              <w:rPr>
                <w:rFonts w:cs="Arial"/>
                <w:sz w:val="16"/>
                <w:szCs w:val="16"/>
              </w:rPr>
            </w:pPr>
          </w:p>
        </w:tc>
      </w:tr>
    </w:tbl>
    <w:p w:rsidR="00333EC8" w:rsidRDefault="00333EC8" w:rsidP="00521539">
      <w:pPr>
        <w:pStyle w:val="Heading3"/>
        <w:spacing w:after="120"/>
      </w:pPr>
      <w:bookmarkStart w:id="34" w:name="_Toc18327371"/>
      <w:r>
        <w:lastRenderedPageBreak/>
        <w:t>Clients</w:t>
      </w:r>
      <w:bookmarkEnd w:id="34"/>
    </w:p>
    <w:p w:rsidR="00F63BD9" w:rsidRDefault="00333EC8" w:rsidP="00521539">
      <w:pPr>
        <w:spacing w:after="0"/>
      </w:pPr>
      <w:r w:rsidRPr="003162FB">
        <w:rPr>
          <w:i/>
        </w:rPr>
        <w:t>Clients</w:t>
      </w:r>
      <w:r>
        <w:t xml:space="preserve"> node consists </w:t>
      </w:r>
      <w:r w:rsidR="004909D1">
        <w:t>one</w:t>
      </w:r>
      <w:r>
        <w:t xml:space="preserve"> or more </w:t>
      </w:r>
      <w:r w:rsidRPr="003162FB">
        <w:rPr>
          <w:i/>
        </w:rPr>
        <w:t>Client</w:t>
      </w:r>
      <w:r>
        <w:t xml:space="preserve"> nodes. Each </w:t>
      </w:r>
      <w:r w:rsidRPr="003162FB">
        <w:rPr>
          <w:i/>
        </w:rPr>
        <w:t>Client</w:t>
      </w:r>
      <w:r>
        <w:t xml:space="preserve"> node represents a client that needs to be added or</w:t>
      </w:r>
      <w:r w:rsidRPr="00F63BD9">
        <w:rPr>
          <w:color w:val="FF0000"/>
        </w:rPr>
        <w:t xml:space="preserve"> </w:t>
      </w:r>
      <w:r>
        <w:t>updated.</w:t>
      </w:r>
    </w:p>
    <w:p w:rsidR="00333EC8" w:rsidRDefault="00333EC8" w:rsidP="00333EC8">
      <w:pPr>
        <w:pStyle w:val="Heading4"/>
        <w:numPr>
          <w:ilvl w:val="3"/>
          <w:numId w:val="1"/>
        </w:numPr>
        <w:rPr>
          <w:i w:val="0"/>
        </w:rPr>
      </w:pPr>
      <w:r w:rsidRPr="00060ADA">
        <w:rPr>
          <w:i w:val="0"/>
        </w:rPr>
        <w:t>Client Node</w:t>
      </w:r>
    </w:p>
    <w:p w:rsidR="00333EC8" w:rsidRPr="00060ADA" w:rsidRDefault="00333EC8" w:rsidP="00333EC8">
      <w:r>
        <w:t xml:space="preserve">Elements within </w:t>
      </w:r>
      <w:r w:rsidRPr="003162FB">
        <w:rPr>
          <w:i/>
        </w:rPr>
        <w:t>Client</w:t>
      </w:r>
      <w:r>
        <w:t xml:space="preserve"> node:</w:t>
      </w:r>
    </w:p>
    <w:tbl>
      <w:tblPr>
        <w:tblStyle w:val="TableGrid"/>
        <w:tblW w:w="0" w:type="auto"/>
        <w:tblLayout w:type="fixed"/>
        <w:tblLook w:val="01E0" w:firstRow="1" w:lastRow="1" w:firstColumn="1" w:lastColumn="1" w:noHBand="0" w:noVBand="0"/>
        <w:tblCaption w:val="Table for Elements within Client node"/>
        <w:tblDescription w:val="This table describes the elements within the Client node including requirements for mandatory, conditional or optional, data type, length, format and comments for validation rules."/>
      </w:tblPr>
      <w:tblGrid>
        <w:gridCol w:w="3369"/>
        <w:gridCol w:w="1134"/>
        <w:gridCol w:w="850"/>
        <w:gridCol w:w="851"/>
        <w:gridCol w:w="850"/>
        <w:gridCol w:w="2188"/>
      </w:tblGrid>
      <w:tr w:rsidR="00B56EFC" w:rsidRPr="00B8114A" w:rsidTr="007149F4">
        <w:trPr>
          <w:tblHeader/>
        </w:trPr>
        <w:tc>
          <w:tcPr>
            <w:tcW w:w="3369"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Element</w:t>
            </w:r>
          </w:p>
        </w:tc>
        <w:tc>
          <w:tcPr>
            <w:tcW w:w="1134"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8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Data Type</w:t>
            </w:r>
          </w:p>
        </w:tc>
        <w:tc>
          <w:tcPr>
            <w:tcW w:w="851"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Length</w:t>
            </w:r>
          </w:p>
        </w:tc>
        <w:tc>
          <w:tcPr>
            <w:tcW w:w="8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Format</w:t>
            </w:r>
          </w:p>
        </w:tc>
        <w:tc>
          <w:tcPr>
            <w:tcW w:w="2188"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ClientId</w:t>
            </w:r>
          </w:p>
        </w:tc>
        <w:tc>
          <w:tcPr>
            <w:tcW w:w="1134"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850"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F33A90" w:rsidP="006D14AB">
            <w:pPr>
              <w:spacing w:before="60" w:after="60"/>
              <w:rPr>
                <w:rFonts w:cs="Arial"/>
                <w:sz w:val="16"/>
                <w:szCs w:val="16"/>
              </w:rPr>
            </w:pPr>
            <w:r>
              <w:rPr>
                <w:rFonts w:cs="Arial"/>
                <w:sz w:val="16"/>
                <w:szCs w:val="16"/>
              </w:rPr>
              <w:t>50</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90544" w:rsidP="006D14AB">
            <w:pPr>
              <w:tabs>
                <w:tab w:val="left" w:pos="284"/>
              </w:tabs>
              <w:spacing w:before="60" w:after="60"/>
              <w:rPr>
                <w:rFonts w:cs="Arial"/>
                <w:sz w:val="16"/>
                <w:szCs w:val="16"/>
              </w:rPr>
            </w:pPr>
            <w:r>
              <w:rPr>
                <w:rFonts w:cs="Arial"/>
                <w:sz w:val="16"/>
                <w:szCs w:val="16"/>
              </w:rPr>
              <w:t>Organisation</w:t>
            </w:r>
            <w:r w:rsidR="00333EC8">
              <w:rPr>
                <w:rFonts w:cs="Arial"/>
                <w:sz w:val="16"/>
                <w:szCs w:val="16"/>
              </w:rPr>
              <w:t>’s Client Id</w:t>
            </w:r>
          </w:p>
          <w:p w:rsidR="00B56EFC" w:rsidRDefault="00AA0953" w:rsidP="006D14AB">
            <w:pPr>
              <w:tabs>
                <w:tab w:val="left" w:pos="284"/>
              </w:tabs>
              <w:spacing w:before="60" w:after="60"/>
              <w:rPr>
                <w:rFonts w:cs="Arial"/>
                <w:sz w:val="16"/>
                <w:szCs w:val="16"/>
              </w:rPr>
            </w:pPr>
            <w:r>
              <w:rPr>
                <w:rFonts w:cs="Arial"/>
                <w:sz w:val="16"/>
                <w:szCs w:val="16"/>
              </w:rPr>
              <w:t>Must be unique within the upload file.</w:t>
            </w:r>
          </w:p>
          <w:p w:rsidR="00AD3673" w:rsidRPr="00B8114A" w:rsidRDefault="00AD3673" w:rsidP="005E2EBC">
            <w:pPr>
              <w:tabs>
                <w:tab w:val="left" w:pos="284"/>
              </w:tabs>
              <w:spacing w:before="60" w:after="60"/>
              <w:rPr>
                <w:rFonts w:cs="Arial"/>
                <w:sz w:val="16"/>
                <w:szCs w:val="16"/>
              </w:rPr>
            </w:pPr>
            <w:r>
              <w:rPr>
                <w:rFonts w:cs="Arial"/>
                <w:sz w:val="16"/>
                <w:szCs w:val="16"/>
              </w:rPr>
              <w:t>A</w:t>
            </w:r>
            <w:r w:rsidRPr="00AD3673">
              <w:rPr>
                <w:rFonts w:cs="Arial"/>
                <w:sz w:val="16"/>
                <w:szCs w:val="16"/>
              </w:rPr>
              <w:t xml:space="preserve"> client’s name</w:t>
            </w:r>
            <w:r>
              <w:rPr>
                <w:rFonts w:cs="Arial"/>
                <w:sz w:val="16"/>
                <w:szCs w:val="16"/>
              </w:rPr>
              <w:t>, part of a client’s name,</w:t>
            </w:r>
            <w:r w:rsidRPr="00AD3673">
              <w:rPr>
                <w:rFonts w:cs="Arial"/>
                <w:sz w:val="16"/>
                <w:szCs w:val="16"/>
              </w:rPr>
              <w:t xml:space="preserve"> or other identifiable information</w:t>
            </w:r>
            <w:r>
              <w:rPr>
                <w:rFonts w:cs="Arial"/>
                <w:sz w:val="16"/>
                <w:szCs w:val="16"/>
              </w:rPr>
              <w:t xml:space="preserve"> </w:t>
            </w:r>
            <w:proofErr w:type="gramStart"/>
            <w:r>
              <w:rPr>
                <w:rFonts w:cs="Arial"/>
                <w:sz w:val="16"/>
                <w:szCs w:val="16"/>
              </w:rPr>
              <w:t>should not be used</w:t>
            </w:r>
            <w:proofErr w:type="gramEnd"/>
            <w:r w:rsidRPr="00AD3673">
              <w:rPr>
                <w:rFonts w:cs="Arial"/>
                <w:sz w:val="16"/>
                <w:szCs w:val="16"/>
              </w:rPr>
              <w:t xml:space="preserve"> as a </w:t>
            </w:r>
            <w:r w:rsidR="005E2EBC">
              <w:rPr>
                <w:rFonts w:cs="Arial"/>
                <w:sz w:val="16"/>
                <w:szCs w:val="16"/>
              </w:rPr>
              <w:t>Client Id</w:t>
            </w:r>
            <w:r w:rsidRPr="00AD3673">
              <w:rPr>
                <w:rFonts w:cs="Arial"/>
                <w:sz w:val="16"/>
                <w:szCs w:val="16"/>
              </w:rPr>
              <w:t xml:space="preserve"> under any circumstances.</w:t>
            </w: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Slk</w:t>
            </w:r>
          </w:p>
        </w:tc>
        <w:tc>
          <w:tcPr>
            <w:tcW w:w="1134" w:type="dxa"/>
          </w:tcPr>
          <w:p w:rsidR="00333EC8" w:rsidRPr="00B8114A" w:rsidRDefault="00333EC8" w:rsidP="006D14AB">
            <w:pPr>
              <w:spacing w:before="60" w:after="60"/>
              <w:rPr>
                <w:rFonts w:cs="Arial"/>
                <w:sz w:val="16"/>
                <w:szCs w:val="16"/>
              </w:rPr>
            </w:pPr>
            <w:r>
              <w:rPr>
                <w:rFonts w:cs="Arial"/>
                <w:sz w:val="16"/>
                <w:szCs w:val="16"/>
              </w:rPr>
              <w:t>Optional</w:t>
            </w:r>
          </w:p>
        </w:tc>
        <w:tc>
          <w:tcPr>
            <w:tcW w:w="850"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2D3BBF" w:rsidRDefault="00BF1B7C" w:rsidP="006D14AB">
            <w:pPr>
              <w:spacing w:before="60" w:after="60"/>
              <w:rPr>
                <w:rFonts w:cs="Arial"/>
                <w:sz w:val="16"/>
                <w:szCs w:val="16"/>
              </w:rPr>
            </w:pPr>
            <w:r>
              <w:rPr>
                <w:rFonts w:cs="Arial"/>
                <w:sz w:val="16"/>
                <w:szCs w:val="16"/>
              </w:rPr>
              <w:t>14</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AD3673" w:rsidRPr="00B8114A" w:rsidRDefault="00AD3673" w:rsidP="006D14AB">
            <w:pPr>
              <w:tabs>
                <w:tab w:val="left" w:pos="284"/>
              </w:tabs>
              <w:spacing w:before="60" w:after="60"/>
              <w:rPr>
                <w:rFonts w:cs="Arial"/>
                <w:sz w:val="16"/>
                <w:szCs w:val="16"/>
              </w:rPr>
            </w:pP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ConsentToProvideDetails</w:t>
            </w:r>
          </w:p>
        </w:tc>
        <w:tc>
          <w:tcPr>
            <w:tcW w:w="1134"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850" w:type="dxa"/>
          </w:tcPr>
          <w:p w:rsidR="00333EC8" w:rsidRPr="00B8114A" w:rsidRDefault="0088069B" w:rsidP="006D14AB">
            <w:pPr>
              <w:spacing w:before="60" w:after="60"/>
              <w:rPr>
                <w:rFonts w:cs="Arial"/>
                <w:sz w:val="16"/>
                <w:szCs w:val="16"/>
              </w:rPr>
            </w:pPr>
            <w:r>
              <w:rPr>
                <w:rFonts w:cs="Arial"/>
                <w:sz w:val="16"/>
                <w:szCs w:val="16"/>
              </w:rPr>
              <w:t>Boolean</w:t>
            </w:r>
            <w:r w:rsidR="00333EC8">
              <w:rPr>
                <w:rFonts w:cs="Arial"/>
                <w:sz w:val="16"/>
                <w:szCs w:val="16"/>
              </w:rPr>
              <w:t xml:space="preserve"> </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06628" w:rsidRDefault="00306628" w:rsidP="006D14AB">
            <w:pPr>
              <w:tabs>
                <w:tab w:val="left" w:pos="284"/>
              </w:tabs>
              <w:spacing w:before="60" w:after="60"/>
              <w:rPr>
                <w:rFonts w:cs="Arial"/>
                <w:sz w:val="16"/>
                <w:szCs w:val="16"/>
              </w:rPr>
            </w:pPr>
            <w:r w:rsidRPr="00306628">
              <w:rPr>
                <w:rFonts w:cs="Arial"/>
                <w:sz w:val="16"/>
                <w:szCs w:val="16"/>
              </w:rPr>
              <w:t>Client</w:t>
            </w:r>
            <w:r>
              <w:rPr>
                <w:rFonts w:cs="Arial"/>
                <w:sz w:val="16"/>
                <w:szCs w:val="16"/>
              </w:rPr>
              <w:t xml:space="preserve"> c</w:t>
            </w:r>
            <w:r w:rsidRPr="00306628">
              <w:rPr>
                <w:rFonts w:cs="Arial"/>
                <w:sz w:val="16"/>
                <w:szCs w:val="16"/>
              </w:rPr>
              <w:t>onsent</w:t>
            </w:r>
            <w:r>
              <w:rPr>
                <w:rFonts w:cs="Arial"/>
                <w:sz w:val="16"/>
                <w:szCs w:val="16"/>
              </w:rPr>
              <w:t xml:space="preserve"> f</w:t>
            </w:r>
            <w:r w:rsidRPr="00306628">
              <w:rPr>
                <w:rFonts w:cs="Arial"/>
                <w:sz w:val="16"/>
                <w:szCs w:val="16"/>
              </w:rPr>
              <w:t>or</w:t>
            </w:r>
            <w:r>
              <w:rPr>
                <w:rFonts w:cs="Arial"/>
                <w:sz w:val="16"/>
                <w:szCs w:val="16"/>
              </w:rPr>
              <w:t xml:space="preserve"> </w:t>
            </w:r>
            <w:r w:rsidRPr="00306628">
              <w:rPr>
                <w:rFonts w:cs="Arial"/>
                <w:sz w:val="16"/>
                <w:szCs w:val="16"/>
              </w:rPr>
              <w:t>DSS</w:t>
            </w:r>
            <w:r>
              <w:rPr>
                <w:rFonts w:cs="Arial"/>
                <w:sz w:val="16"/>
                <w:szCs w:val="16"/>
              </w:rPr>
              <w:t xml:space="preserve"> t</w:t>
            </w:r>
            <w:r w:rsidRPr="00306628">
              <w:rPr>
                <w:rFonts w:cs="Arial"/>
                <w:sz w:val="16"/>
                <w:szCs w:val="16"/>
              </w:rPr>
              <w:t>o</w:t>
            </w:r>
            <w:r>
              <w:rPr>
                <w:rFonts w:cs="Arial"/>
                <w:sz w:val="16"/>
                <w:szCs w:val="16"/>
              </w:rPr>
              <w:t xml:space="preserve"> c</w:t>
            </w:r>
            <w:r w:rsidRPr="00306628">
              <w:rPr>
                <w:rFonts w:cs="Arial"/>
                <w:sz w:val="16"/>
                <w:szCs w:val="16"/>
              </w:rPr>
              <w:t>ollect</w:t>
            </w:r>
            <w:r>
              <w:rPr>
                <w:rFonts w:cs="Arial"/>
                <w:sz w:val="16"/>
                <w:szCs w:val="16"/>
              </w:rPr>
              <w:t xml:space="preserve"> p</w:t>
            </w:r>
            <w:r w:rsidRPr="00306628">
              <w:rPr>
                <w:rFonts w:cs="Arial"/>
                <w:sz w:val="16"/>
                <w:szCs w:val="16"/>
              </w:rPr>
              <w:t>ersonal</w:t>
            </w:r>
            <w:r>
              <w:rPr>
                <w:rFonts w:cs="Arial"/>
                <w:sz w:val="16"/>
                <w:szCs w:val="16"/>
              </w:rPr>
              <w:t xml:space="preserve"> i</w:t>
            </w:r>
            <w:r w:rsidRPr="00306628">
              <w:rPr>
                <w:rFonts w:cs="Arial"/>
                <w:sz w:val="16"/>
                <w:szCs w:val="16"/>
              </w:rPr>
              <w:t>nformatio</w:t>
            </w:r>
            <w:r>
              <w:rPr>
                <w:rFonts w:cs="Arial"/>
                <w:sz w:val="16"/>
                <w:szCs w:val="16"/>
              </w:rPr>
              <w:t>n</w:t>
            </w:r>
            <w:r w:rsidRPr="00306628">
              <w:rPr>
                <w:rFonts w:cs="Arial"/>
                <w:sz w:val="16"/>
                <w:szCs w:val="16"/>
              </w:rPr>
              <w:t xml:space="preserve"> </w:t>
            </w:r>
            <w:r w:rsidR="00842E80">
              <w:rPr>
                <w:rFonts w:cs="Arial"/>
                <w:sz w:val="16"/>
                <w:szCs w:val="16"/>
              </w:rPr>
              <w:t xml:space="preserve">from </w:t>
            </w:r>
            <w:r w:rsidR="00390544">
              <w:rPr>
                <w:rFonts w:cs="Arial"/>
                <w:sz w:val="16"/>
                <w:szCs w:val="16"/>
              </w:rPr>
              <w:t>organisations</w:t>
            </w:r>
            <w:r w:rsidR="00842E80">
              <w:rPr>
                <w:rFonts w:cs="Arial"/>
                <w:sz w:val="16"/>
                <w:szCs w:val="16"/>
              </w:rPr>
              <w:t xml:space="preserve"> </w:t>
            </w:r>
            <w:r w:rsidRPr="00306628">
              <w:rPr>
                <w:rFonts w:cs="Arial"/>
                <w:sz w:val="16"/>
                <w:szCs w:val="16"/>
              </w:rPr>
              <w:t>for</w:t>
            </w:r>
            <w:r>
              <w:rPr>
                <w:rFonts w:cs="Arial"/>
                <w:sz w:val="16"/>
                <w:szCs w:val="16"/>
              </w:rPr>
              <w:t xml:space="preserve"> s</w:t>
            </w:r>
            <w:r w:rsidRPr="00306628">
              <w:rPr>
                <w:rFonts w:cs="Arial"/>
                <w:sz w:val="16"/>
                <w:szCs w:val="16"/>
              </w:rPr>
              <w:t>torage</w:t>
            </w:r>
            <w:r>
              <w:rPr>
                <w:rFonts w:cs="Arial"/>
                <w:sz w:val="16"/>
                <w:szCs w:val="16"/>
              </w:rPr>
              <w:t xml:space="preserve"> o</w:t>
            </w:r>
            <w:r w:rsidRPr="00306628">
              <w:rPr>
                <w:rFonts w:cs="Arial"/>
                <w:sz w:val="16"/>
                <w:szCs w:val="16"/>
              </w:rPr>
              <w:t>n</w:t>
            </w:r>
            <w:r>
              <w:rPr>
                <w:rFonts w:cs="Arial"/>
                <w:sz w:val="16"/>
                <w:szCs w:val="16"/>
              </w:rPr>
              <w:t xml:space="preserve"> </w:t>
            </w:r>
            <w:r w:rsidRPr="00306628">
              <w:rPr>
                <w:rFonts w:cs="Arial"/>
                <w:sz w:val="16"/>
                <w:szCs w:val="16"/>
              </w:rPr>
              <w:t>Data</w:t>
            </w:r>
            <w:r>
              <w:rPr>
                <w:rFonts w:cs="Arial"/>
                <w:sz w:val="16"/>
                <w:szCs w:val="16"/>
              </w:rPr>
              <w:t xml:space="preserve"> </w:t>
            </w:r>
            <w:r w:rsidRPr="00306628">
              <w:rPr>
                <w:rFonts w:cs="Arial"/>
                <w:sz w:val="16"/>
                <w:szCs w:val="16"/>
              </w:rPr>
              <w:t>Exchange</w:t>
            </w:r>
            <w:r>
              <w:rPr>
                <w:rFonts w:cs="Arial"/>
                <w:sz w:val="16"/>
                <w:szCs w:val="16"/>
              </w:rPr>
              <w:t>.</w:t>
            </w:r>
          </w:p>
          <w:p w:rsidR="00333EC8" w:rsidRDefault="00333EC8" w:rsidP="006D14AB">
            <w:pPr>
              <w:tabs>
                <w:tab w:val="left" w:pos="284"/>
              </w:tabs>
              <w:spacing w:before="60" w:after="60"/>
              <w:rPr>
                <w:rFonts w:cs="Arial"/>
                <w:sz w:val="16"/>
                <w:szCs w:val="16"/>
              </w:rPr>
            </w:pPr>
            <w:r>
              <w:rPr>
                <w:rFonts w:cs="Arial"/>
                <w:sz w:val="16"/>
                <w:szCs w:val="16"/>
              </w:rPr>
              <w:t>Valid values: true or false</w:t>
            </w:r>
          </w:p>
          <w:p w:rsidR="00333EC8" w:rsidRDefault="00333EC8" w:rsidP="006D14AB">
            <w:pPr>
              <w:tabs>
                <w:tab w:val="left" w:pos="284"/>
              </w:tabs>
              <w:spacing w:before="60" w:after="60"/>
              <w:rPr>
                <w:rFonts w:cs="Arial"/>
                <w:sz w:val="16"/>
                <w:szCs w:val="16"/>
              </w:rPr>
            </w:pPr>
            <w:r>
              <w:rPr>
                <w:rFonts w:cs="Arial"/>
                <w:sz w:val="16"/>
                <w:szCs w:val="16"/>
              </w:rPr>
              <w:t xml:space="preserve">If </w:t>
            </w:r>
            <w:r w:rsidRPr="000601F1">
              <w:rPr>
                <w:rFonts w:cs="Arial"/>
                <w:b/>
                <w:sz w:val="16"/>
                <w:szCs w:val="16"/>
              </w:rPr>
              <w:t>true</w:t>
            </w:r>
            <w:r>
              <w:rPr>
                <w:rFonts w:cs="Arial"/>
                <w:sz w:val="16"/>
                <w:szCs w:val="16"/>
              </w:rPr>
              <w:t>: GivenName and FamilyName are required.</w:t>
            </w:r>
          </w:p>
          <w:p w:rsidR="00333EC8" w:rsidRPr="00B8114A" w:rsidRDefault="00333EC8" w:rsidP="006D14AB">
            <w:pPr>
              <w:tabs>
                <w:tab w:val="left" w:pos="284"/>
              </w:tabs>
              <w:spacing w:before="60" w:after="60"/>
              <w:rPr>
                <w:rFonts w:cs="Arial"/>
                <w:sz w:val="16"/>
                <w:szCs w:val="16"/>
              </w:rPr>
            </w:pPr>
            <w:r>
              <w:rPr>
                <w:rFonts w:cs="Arial"/>
                <w:sz w:val="16"/>
                <w:szCs w:val="16"/>
              </w:rPr>
              <w:t xml:space="preserve">If </w:t>
            </w:r>
            <w:r w:rsidRPr="000601F1">
              <w:rPr>
                <w:rFonts w:cs="Arial"/>
                <w:b/>
                <w:sz w:val="16"/>
                <w:szCs w:val="16"/>
              </w:rPr>
              <w:t>false</w:t>
            </w:r>
            <w:r>
              <w:rPr>
                <w:rFonts w:cs="Arial"/>
                <w:b/>
                <w:sz w:val="16"/>
                <w:szCs w:val="16"/>
              </w:rPr>
              <w:t>:</w:t>
            </w:r>
            <w:r>
              <w:rPr>
                <w:rFonts w:cs="Arial"/>
                <w:sz w:val="16"/>
                <w:szCs w:val="16"/>
              </w:rPr>
              <w:t xml:space="preserve"> Slk</w:t>
            </w:r>
            <w:r w:rsidR="009238FB">
              <w:rPr>
                <w:rFonts w:cs="Arial"/>
                <w:sz w:val="16"/>
                <w:szCs w:val="16"/>
              </w:rPr>
              <w:t xml:space="preserve"> must be provided. If GivenName, </w:t>
            </w:r>
            <w:r>
              <w:rPr>
                <w:rFonts w:cs="Arial"/>
                <w:sz w:val="16"/>
                <w:szCs w:val="16"/>
              </w:rPr>
              <w:t>Family</w:t>
            </w:r>
            <w:r w:rsidRPr="000601F1">
              <w:rPr>
                <w:rFonts w:cs="Arial"/>
                <w:sz w:val="16"/>
                <w:szCs w:val="16"/>
              </w:rPr>
              <w:t>Name</w:t>
            </w:r>
            <w:r w:rsidR="009238FB">
              <w:rPr>
                <w:rFonts w:cs="Arial"/>
                <w:sz w:val="16"/>
                <w:szCs w:val="16"/>
              </w:rPr>
              <w:t>, AddressLine1 or AddressLine2</w:t>
            </w:r>
            <w:r w:rsidRPr="000601F1">
              <w:rPr>
                <w:rFonts w:cs="Arial"/>
                <w:sz w:val="16"/>
                <w:szCs w:val="16"/>
              </w:rPr>
              <w:t xml:space="preserve"> </w:t>
            </w:r>
            <w:r>
              <w:rPr>
                <w:rFonts w:cs="Arial"/>
                <w:sz w:val="16"/>
                <w:szCs w:val="16"/>
              </w:rPr>
              <w:t>are provided, then they will be not saved.</w:t>
            </w: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ConsentedForFutureContacts</w:t>
            </w:r>
          </w:p>
        </w:tc>
        <w:tc>
          <w:tcPr>
            <w:tcW w:w="1134"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850" w:type="dxa"/>
          </w:tcPr>
          <w:p w:rsidR="00333EC8" w:rsidRPr="00B8114A" w:rsidRDefault="0088069B" w:rsidP="006D14AB">
            <w:pPr>
              <w:spacing w:before="60" w:after="60"/>
              <w:rPr>
                <w:rFonts w:cs="Arial"/>
                <w:sz w:val="16"/>
                <w:szCs w:val="16"/>
              </w:rPr>
            </w:pPr>
            <w:r>
              <w:rPr>
                <w:rFonts w:cs="Arial"/>
                <w:sz w:val="16"/>
                <w:szCs w:val="16"/>
              </w:rPr>
              <w:t>Boolean</w:t>
            </w:r>
            <w:r w:rsidR="00333EC8">
              <w:rPr>
                <w:rFonts w:cs="Arial"/>
                <w:sz w:val="16"/>
                <w:szCs w:val="16"/>
              </w:rPr>
              <w:t xml:space="preserve"> </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Pr>
                <w:rFonts w:cs="Arial"/>
                <w:sz w:val="16"/>
                <w:szCs w:val="16"/>
              </w:rPr>
              <w:t>Valid values: true or false</w:t>
            </w:r>
          </w:p>
          <w:p w:rsidR="00B56EFC" w:rsidRPr="00B8114A" w:rsidRDefault="00B56EFC" w:rsidP="006D14AB">
            <w:pPr>
              <w:tabs>
                <w:tab w:val="left" w:pos="284"/>
              </w:tabs>
              <w:spacing w:before="60" w:after="60"/>
              <w:rPr>
                <w:rFonts w:cs="Arial"/>
                <w:sz w:val="16"/>
                <w:szCs w:val="16"/>
              </w:rPr>
            </w:pP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GivenName</w:t>
            </w:r>
          </w:p>
        </w:tc>
        <w:tc>
          <w:tcPr>
            <w:tcW w:w="1134" w:type="dxa"/>
          </w:tcPr>
          <w:p w:rsidR="00333EC8" w:rsidRPr="00B8114A" w:rsidRDefault="00333EC8" w:rsidP="006D14AB">
            <w:pPr>
              <w:spacing w:before="60" w:after="60"/>
              <w:rPr>
                <w:rFonts w:cs="Arial"/>
                <w:sz w:val="16"/>
                <w:szCs w:val="16"/>
              </w:rPr>
            </w:pPr>
            <w:r>
              <w:rPr>
                <w:rFonts w:cs="Arial"/>
                <w:sz w:val="16"/>
                <w:szCs w:val="16"/>
              </w:rPr>
              <w:t>Conditional</w:t>
            </w:r>
          </w:p>
        </w:tc>
        <w:tc>
          <w:tcPr>
            <w:tcW w:w="850"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BF1B7C" w:rsidP="006D14AB">
            <w:pPr>
              <w:spacing w:before="60" w:after="60"/>
              <w:rPr>
                <w:rFonts w:cs="Arial"/>
                <w:sz w:val="16"/>
                <w:szCs w:val="16"/>
              </w:rPr>
            </w:pPr>
            <w:r>
              <w:rPr>
                <w:rFonts w:cs="Arial"/>
                <w:sz w:val="16"/>
                <w:szCs w:val="16"/>
              </w:rPr>
              <w:t>30</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AD3673" w:rsidRPr="00B8114A" w:rsidRDefault="00AD3673" w:rsidP="006D14AB">
            <w:pPr>
              <w:tabs>
                <w:tab w:val="left" w:pos="284"/>
              </w:tabs>
              <w:spacing w:before="60" w:after="60"/>
              <w:rPr>
                <w:rFonts w:cs="Arial"/>
                <w:sz w:val="16"/>
                <w:szCs w:val="16"/>
              </w:rPr>
            </w:pP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FamilyName</w:t>
            </w:r>
          </w:p>
        </w:tc>
        <w:tc>
          <w:tcPr>
            <w:tcW w:w="1134" w:type="dxa"/>
          </w:tcPr>
          <w:p w:rsidR="00333EC8" w:rsidRPr="00B8114A" w:rsidRDefault="00333EC8" w:rsidP="006D14AB">
            <w:pPr>
              <w:spacing w:before="60" w:after="60"/>
              <w:rPr>
                <w:rFonts w:cs="Arial"/>
                <w:sz w:val="16"/>
                <w:szCs w:val="16"/>
              </w:rPr>
            </w:pPr>
            <w:r>
              <w:rPr>
                <w:rFonts w:cs="Arial"/>
                <w:sz w:val="16"/>
                <w:szCs w:val="16"/>
              </w:rPr>
              <w:t>Conditional</w:t>
            </w:r>
          </w:p>
        </w:tc>
        <w:tc>
          <w:tcPr>
            <w:tcW w:w="850"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BF1B7C" w:rsidP="006D14AB">
            <w:pPr>
              <w:spacing w:before="60" w:after="60"/>
              <w:rPr>
                <w:rFonts w:cs="Arial"/>
                <w:sz w:val="16"/>
                <w:szCs w:val="16"/>
              </w:rPr>
            </w:pPr>
            <w:r>
              <w:rPr>
                <w:rFonts w:cs="Arial"/>
                <w:sz w:val="16"/>
                <w:szCs w:val="16"/>
              </w:rPr>
              <w:t>30</w:t>
            </w:r>
          </w:p>
        </w:tc>
        <w:tc>
          <w:tcPr>
            <w:tcW w:w="850" w:type="dxa"/>
          </w:tcPr>
          <w:p w:rsidR="00333EC8" w:rsidRDefault="00333EC8" w:rsidP="006D14AB">
            <w:pPr>
              <w:spacing w:before="60" w:after="60"/>
              <w:rPr>
                <w:rFonts w:cs="Arial"/>
                <w:sz w:val="16"/>
                <w:szCs w:val="16"/>
              </w:rPr>
            </w:pPr>
          </w:p>
        </w:tc>
        <w:tc>
          <w:tcPr>
            <w:tcW w:w="2188" w:type="dxa"/>
          </w:tcPr>
          <w:p w:rsidR="00AD3673" w:rsidRPr="00B8114A" w:rsidRDefault="00AD3673" w:rsidP="006D14AB">
            <w:pPr>
              <w:spacing w:before="60" w:after="60"/>
              <w:rPr>
                <w:rFonts w:cs="Arial"/>
                <w:sz w:val="16"/>
                <w:szCs w:val="16"/>
              </w:rPr>
            </w:pP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IsUsingPsuedonym</w:t>
            </w:r>
          </w:p>
        </w:tc>
        <w:tc>
          <w:tcPr>
            <w:tcW w:w="1134" w:type="dxa"/>
          </w:tcPr>
          <w:p w:rsidR="00333EC8" w:rsidRPr="00B8114A" w:rsidRDefault="00333EC8" w:rsidP="006D14AB">
            <w:pPr>
              <w:spacing w:before="60" w:after="60"/>
              <w:rPr>
                <w:rFonts w:cs="Arial"/>
                <w:sz w:val="16"/>
                <w:szCs w:val="16"/>
              </w:rPr>
            </w:pPr>
            <w:r>
              <w:rPr>
                <w:rFonts w:cs="Arial"/>
                <w:sz w:val="16"/>
                <w:szCs w:val="16"/>
              </w:rPr>
              <w:t>Mandatory</w:t>
            </w:r>
          </w:p>
        </w:tc>
        <w:tc>
          <w:tcPr>
            <w:tcW w:w="850" w:type="dxa"/>
          </w:tcPr>
          <w:p w:rsidR="00333EC8" w:rsidRPr="00B8114A" w:rsidRDefault="0088069B" w:rsidP="006D14AB">
            <w:pPr>
              <w:spacing w:before="60" w:after="60"/>
              <w:rPr>
                <w:rFonts w:cs="Arial"/>
                <w:sz w:val="16"/>
                <w:szCs w:val="16"/>
              </w:rPr>
            </w:pPr>
            <w:r>
              <w:rPr>
                <w:rFonts w:cs="Arial"/>
                <w:sz w:val="16"/>
                <w:szCs w:val="16"/>
              </w:rPr>
              <w:t>Boolean</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spacing w:before="60" w:after="60"/>
              <w:rPr>
                <w:rFonts w:cs="Arial"/>
                <w:sz w:val="16"/>
                <w:szCs w:val="16"/>
              </w:rPr>
            </w:pPr>
          </w:p>
        </w:tc>
        <w:tc>
          <w:tcPr>
            <w:tcW w:w="2188" w:type="dxa"/>
          </w:tcPr>
          <w:p w:rsidR="00B56EFC" w:rsidRPr="00B8114A" w:rsidRDefault="00333EC8" w:rsidP="00E36158">
            <w:pPr>
              <w:tabs>
                <w:tab w:val="left" w:pos="284"/>
              </w:tabs>
              <w:spacing w:before="60" w:after="60"/>
              <w:rPr>
                <w:rFonts w:cs="Arial"/>
                <w:sz w:val="16"/>
                <w:szCs w:val="16"/>
              </w:rPr>
            </w:pPr>
            <w:r>
              <w:rPr>
                <w:rFonts w:cs="Arial"/>
                <w:sz w:val="16"/>
                <w:szCs w:val="16"/>
              </w:rPr>
              <w:t>Valid values: true or false</w:t>
            </w:r>
          </w:p>
        </w:tc>
      </w:tr>
      <w:tr w:rsidR="00B56EFC" w:rsidRPr="00B8114A" w:rsidTr="00B56EFC">
        <w:tc>
          <w:tcPr>
            <w:tcW w:w="3369" w:type="dxa"/>
          </w:tcPr>
          <w:p w:rsidR="00333EC8" w:rsidRPr="00B8114A" w:rsidRDefault="00333EC8" w:rsidP="006D14AB">
            <w:pPr>
              <w:spacing w:before="60" w:after="60"/>
              <w:rPr>
                <w:rFonts w:cs="Arial"/>
                <w:sz w:val="16"/>
                <w:szCs w:val="16"/>
              </w:rPr>
            </w:pPr>
            <w:r w:rsidRPr="00A427C1">
              <w:rPr>
                <w:rFonts w:cs="Arial"/>
                <w:sz w:val="16"/>
                <w:szCs w:val="16"/>
              </w:rPr>
              <w:t>BirthDate</w:t>
            </w:r>
          </w:p>
        </w:tc>
        <w:tc>
          <w:tcPr>
            <w:tcW w:w="1134" w:type="dxa"/>
          </w:tcPr>
          <w:p w:rsidR="00333EC8" w:rsidRPr="00B8114A" w:rsidRDefault="00333EC8" w:rsidP="006D14AB">
            <w:pPr>
              <w:spacing w:before="60" w:after="60"/>
              <w:rPr>
                <w:rFonts w:cs="Arial"/>
                <w:sz w:val="16"/>
                <w:szCs w:val="16"/>
              </w:rPr>
            </w:pPr>
            <w:r>
              <w:rPr>
                <w:rFonts w:cs="Arial"/>
                <w:sz w:val="16"/>
                <w:szCs w:val="16"/>
              </w:rPr>
              <w:t>Mandatory</w:t>
            </w:r>
          </w:p>
        </w:tc>
        <w:tc>
          <w:tcPr>
            <w:tcW w:w="850" w:type="dxa"/>
          </w:tcPr>
          <w:p w:rsidR="00333EC8" w:rsidRPr="00B8114A" w:rsidRDefault="00333EC8" w:rsidP="006D14AB">
            <w:pPr>
              <w:spacing w:before="60" w:after="60"/>
              <w:rPr>
                <w:rFonts w:cs="Arial"/>
                <w:sz w:val="16"/>
                <w:szCs w:val="16"/>
              </w:rPr>
            </w:pPr>
            <w:r>
              <w:rPr>
                <w:rFonts w:cs="Arial"/>
                <w:sz w:val="16"/>
                <w:szCs w:val="16"/>
              </w:rPr>
              <w:t>date</w:t>
            </w:r>
          </w:p>
        </w:tc>
        <w:tc>
          <w:tcPr>
            <w:tcW w:w="851" w:type="dxa"/>
          </w:tcPr>
          <w:p w:rsidR="00333EC8" w:rsidRPr="00B8114A" w:rsidRDefault="00333EC8" w:rsidP="006D14AB">
            <w:pPr>
              <w:spacing w:before="60" w:after="60"/>
              <w:rPr>
                <w:rFonts w:cs="Arial"/>
                <w:sz w:val="16"/>
                <w:szCs w:val="16"/>
              </w:rPr>
            </w:pPr>
            <w:r>
              <w:rPr>
                <w:rFonts w:cs="Arial"/>
                <w:sz w:val="16"/>
                <w:szCs w:val="16"/>
              </w:rPr>
              <w:t xml:space="preserve"> </w:t>
            </w:r>
          </w:p>
        </w:tc>
        <w:tc>
          <w:tcPr>
            <w:tcW w:w="850" w:type="dxa"/>
          </w:tcPr>
          <w:p w:rsidR="00333EC8" w:rsidRPr="00B8114A" w:rsidRDefault="00333EC8" w:rsidP="006D14AB">
            <w:pPr>
              <w:tabs>
                <w:tab w:val="left" w:pos="284"/>
              </w:tabs>
              <w:spacing w:before="60" w:after="60"/>
              <w:rPr>
                <w:rFonts w:cs="Arial"/>
                <w:sz w:val="16"/>
                <w:szCs w:val="16"/>
              </w:rPr>
            </w:pPr>
            <w:r>
              <w:rPr>
                <w:rFonts w:cs="Arial"/>
                <w:sz w:val="16"/>
                <w:szCs w:val="16"/>
              </w:rPr>
              <w:t>yyyy-mm-dd</w:t>
            </w:r>
          </w:p>
        </w:tc>
        <w:tc>
          <w:tcPr>
            <w:tcW w:w="2188" w:type="dxa"/>
          </w:tcPr>
          <w:p w:rsidR="00333EC8" w:rsidRPr="00B8114A" w:rsidRDefault="00333EC8" w:rsidP="006D14AB">
            <w:pPr>
              <w:tabs>
                <w:tab w:val="left" w:pos="284"/>
              </w:tabs>
              <w:spacing w:before="60" w:after="60"/>
              <w:rPr>
                <w:rFonts w:cs="Arial"/>
                <w:sz w:val="16"/>
                <w:szCs w:val="16"/>
              </w:rPr>
            </w:pPr>
          </w:p>
        </w:tc>
      </w:tr>
      <w:tr w:rsidR="00B56EFC" w:rsidRPr="00B8114A" w:rsidTr="00B56EFC">
        <w:tc>
          <w:tcPr>
            <w:tcW w:w="3369" w:type="dxa"/>
          </w:tcPr>
          <w:p w:rsidR="00333EC8" w:rsidRDefault="00333EC8" w:rsidP="006D14AB">
            <w:pPr>
              <w:spacing w:before="60" w:after="60"/>
              <w:rPr>
                <w:rFonts w:cs="Arial"/>
                <w:sz w:val="16"/>
                <w:szCs w:val="16"/>
              </w:rPr>
            </w:pPr>
            <w:r w:rsidRPr="00A427C1">
              <w:rPr>
                <w:rFonts w:cs="Arial"/>
                <w:sz w:val="16"/>
                <w:szCs w:val="16"/>
              </w:rPr>
              <w:t>IsBirthDateAnEstimate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Pr="00B8114A" w:rsidRDefault="0088069B" w:rsidP="006D14AB">
            <w:pPr>
              <w:spacing w:before="60" w:after="60"/>
              <w:rPr>
                <w:rFonts w:cs="Arial"/>
                <w:sz w:val="16"/>
                <w:szCs w:val="16"/>
              </w:rPr>
            </w:pPr>
            <w:r>
              <w:rPr>
                <w:rFonts w:cs="Arial"/>
                <w:sz w:val="16"/>
                <w:szCs w:val="16"/>
              </w:rPr>
              <w:t>Boolean</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Pr>
                <w:rFonts w:cs="Arial"/>
                <w:sz w:val="16"/>
                <w:szCs w:val="16"/>
              </w:rPr>
              <w:t>Valid values: true or false</w:t>
            </w:r>
          </w:p>
          <w:p w:rsidR="00BC277F" w:rsidRPr="00B8114A" w:rsidRDefault="00333EC8" w:rsidP="006D14AB">
            <w:pPr>
              <w:tabs>
                <w:tab w:val="left" w:pos="284"/>
              </w:tabs>
              <w:spacing w:before="60" w:after="60"/>
              <w:rPr>
                <w:rFonts w:cs="Arial"/>
                <w:sz w:val="16"/>
                <w:szCs w:val="16"/>
              </w:rPr>
            </w:pPr>
            <w:r>
              <w:rPr>
                <w:rFonts w:cs="Arial"/>
                <w:sz w:val="16"/>
                <w:szCs w:val="16"/>
              </w:rPr>
              <w:t xml:space="preserve">If </w:t>
            </w:r>
            <w:r w:rsidRPr="00340052">
              <w:rPr>
                <w:rFonts w:cs="Arial"/>
                <w:b/>
                <w:sz w:val="16"/>
                <w:szCs w:val="16"/>
              </w:rPr>
              <w:t>true</w:t>
            </w:r>
            <w:r>
              <w:rPr>
                <w:rFonts w:cs="Arial"/>
                <w:sz w:val="16"/>
                <w:szCs w:val="16"/>
              </w:rPr>
              <w:t>: then BirthDate must be yyyy-01-01</w:t>
            </w:r>
          </w:p>
        </w:tc>
      </w:tr>
      <w:tr w:rsidR="00B56EFC" w:rsidRPr="00B8114A" w:rsidTr="00B56EFC">
        <w:tc>
          <w:tcPr>
            <w:tcW w:w="3369" w:type="dxa"/>
          </w:tcPr>
          <w:p w:rsidR="00333EC8" w:rsidRDefault="00333EC8" w:rsidP="006D14AB">
            <w:pPr>
              <w:spacing w:before="60" w:after="60"/>
              <w:rPr>
                <w:rFonts w:cs="Arial"/>
                <w:sz w:val="16"/>
                <w:szCs w:val="16"/>
              </w:rPr>
            </w:pPr>
            <w:r w:rsidRPr="00A427C1">
              <w:rPr>
                <w:rFonts w:cs="Arial"/>
                <w:sz w:val="16"/>
                <w:szCs w:val="16"/>
              </w:rPr>
              <w:t>GenderCode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Default="00333EC8" w:rsidP="006D14AB">
            <w:pPr>
              <w:spacing w:before="60" w:after="60"/>
              <w:rPr>
                <w:rFonts w:cs="Arial"/>
                <w:sz w:val="16"/>
                <w:szCs w:val="16"/>
              </w:rPr>
            </w:pPr>
            <w:r w:rsidRPr="00A427C1">
              <w:rPr>
                <w:rFonts w:cs="Arial"/>
                <w:sz w:val="16"/>
                <w:szCs w:val="16"/>
              </w:rPr>
              <w:t>CountryOfBirthCode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LanguageSpokenAtHomeCode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AboriginalOrTorresStraitIslanderOriginCode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HasDisabilities</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88069B" w:rsidP="006D14AB">
            <w:pPr>
              <w:spacing w:before="60" w:after="60"/>
              <w:rPr>
                <w:rFonts w:cs="Arial"/>
                <w:sz w:val="16"/>
                <w:szCs w:val="16"/>
              </w:rPr>
            </w:pPr>
            <w:r>
              <w:rPr>
                <w:rFonts w:cs="Arial"/>
                <w:sz w:val="16"/>
                <w:szCs w:val="16"/>
              </w:rPr>
              <w:t>Boolean</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Pr>
                <w:rFonts w:cs="Arial"/>
                <w:sz w:val="16"/>
                <w:szCs w:val="16"/>
              </w:rPr>
              <w:t xml:space="preserve">Valid values: </w:t>
            </w:r>
          </w:p>
          <w:p w:rsidR="00333EC8" w:rsidRDefault="00333EC8" w:rsidP="006D14AB">
            <w:pPr>
              <w:tabs>
                <w:tab w:val="left" w:pos="284"/>
              </w:tabs>
              <w:spacing w:before="60" w:after="60"/>
              <w:rPr>
                <w:rFonts w:cs="Arial"/>
                <w:sz w:val="16"/>
                <w:szCs w:val="16"/>
              </w:rPr>
            </w:pPr>
            <w:r w:rsidRPr="00284DD2">
              <w:rPr>
                <w:rFonts w:cs="Arial"/>
                <w:b/>
                <w:sz w:val="16"/>
                <w:szCs w:val="16"/>
              </w:rPr>
              <w:t>true</w:t>
            </w:r>
            <w:r>
              <w:rPr>
                <w:rFonts w:cs="Arial"/>
                <w:sz w:val="16"/>
                <w:szCs w:val="16"/>
              </w:rPr>
              <w:t xml:space="preserve"> = must provide Disabilities</w:t>
            </w:r>
          </w:p>
          <w:p w:rsidR="00AD3673" w:rsidRPr="00F13474" w:rsidRDefault="00333EC8" w:rsidP="006D14AB">
            <w:pPr>
              <w:tabs>
                <w:tab w:val="left" w:pos="284"/>
              </w:tabs>
              <w:spacing w:before="60" w:after="60"/>
              <w:rPr>
                <w:rFonts w:cs="Arial"/>
                <w:sz w:val="16"/>
                <w:szCs w:val="16"/>
              </w:rPr>
            </w:pPr>
            <w:r w:rsidRPr="00284DD2">
              <w:rPr>
                <w:rFonts w:cs="Arial"/>
                <w:b/>
                <w:sz w:val="16"/>
                <w:szCs w:val="16"/>
              </w:rPr>
              <w:t>false</w:t>
            </w:r>
            <w:r>
              <w:rPr>
                <w:rFonts w:cs="Arial"/>
                <w:b/>
                <w:sz w:val="16"/>
                <w:szCs w:val="16"/>
              </w:rPr>
              <w:t xml:space="preserve"> =</w:t>
            </w:r>
            <w:r>
              <w:rPr>
                <w:rFonts w:cs="Arial"/>
                <w:sz w:val="16"/>
                <w:szCs w:val="16"/>
              </w:rPr>
              <w:t xml:space="preserve"> must not provide Disabilities</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lastRenderedPageBreak/>
              <w:t>Disabilities</w:t>
            </w:r>
          </w:p>
        </w:tc>
        <w:tc>
          <w:tcPr>
            <w:tcW w:w="1134" w:type="dxa"/>
          </w:tcPr>
          <w:p w:rsidR="00333EC8" w:rsidRDefault="00333EC8" w:rsidP="006D14AB">
            <w:pPr>
              <w:spacing w:before="60" w:after="60"/>
              <w:rPr>
                <w:rFonts w:cs="Arial"/>
                <w:sz w:val="16"/>
                <w:szCs w:val="16"/>
              </w:rPr>
            </w:pPr>
            <w:r>
              <w:rPr>
                <w:rFonts w:cs="Arial"/>
                <w:sz w:val="16"/>
                <w:szCs w:val="16"/>
              </w:rPr>
              <w:t>Conditional</w:t>
            </w:r>
          </w:p>
        </w:tc>
        <w:tc>
          <w:tcPr>
            <w:tcW w:w="850" w:type="dxa"/>
          </w:tcPr>
          <w:p w:rsidR="00333EC8" w:rsidRDefault="00333EC8" w:rsidP="006D14AB">
            <w:pPr>
              <w:spacing w:before="60" w:after="60"/>
              <w:rPr>
                <w:rFonts w:cs="Arial"/>
                <w:sz w:val="16"/>
                <w:szCs w:val="16"/>
              </w:rPr>
            </w:pPr>
            <w:r>
              <w:rPr>
                <w:rFonts w:cs="Arial"/>
                <w:sz w:val="16"/>
                <w:szCs w:val="16"/>
              </w:rPr>
              <w:t>XML</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5C2D95" w:rsidRPr="00F13474" w:rsidRDefault="005C2D95" w:rsidP="006D14AB">
            <w:pPr>
              <w:tabs>
                <w:tab w:val="left" w:pos="284"/>
              </w:tabs>
              <w:spacing w:before="60" w:after="60"/>
              <w:rPr>
                <w:rFonts w:cs="Arial"/>
                <w:sz w:val="16"/>
                <w:szCs w:val="16"/>
              </w:rPr>
            </w:pPr>
          </w:p>
        </w:tc>
      </w:tr>
      <w:tr w:rsidR="00B56EFC" w:rsidRPr="00B8114A" w:rsidTr="00B56EFC">
        <w:tc>
          <w:tcPr>
            <w:tcW w:w="3369" w:type="dxa"/>
          </w:tcPr>
          <w:p w:rsidR="00333EC8" w:rsidRPr="00A427C1" w:rsidRDefault="00333EC8" w:rsidP="006D14AB">
            <w:pPr>
              <w:tabs>
                <w:tab w:val="left" w:pos="1002"/>
              </w:tabs>
              <w:spacing w:before="60" w:after="60"/>
              <w:rPr>
                <w:rFonts w:cs="Arial"/>
                <w:sz w:val="16"/>
                <w:szCs w:val="16"/>
              </w:rPr>
            </w:pPr>
            <w:r w:rsidRPr="002650C7">
              <w:rPr>
                <w:rFonts w:cs="Arial"/>
                <w:sz w:val="16"/>
                <w:szCs w:val="16"/>
              </w:rPr>
              <w:t>DisabilityCode</w:t>
            </w:r>
          </w:p>
        </w:tc>
        <w:tc>
          <w:tcPr>
            <w:tcW w:w="1134" w:type="dxa"/>
          </w:tcPr>
          <w:p w:rsidR="00333EC8" w:rsidRDefault="00333EC8" w:rsidP="006D14AB">
            <w:pPr>
              <w:spacing w:before="60" w:after="60"/>
              <w:rPr>
                <w:rFonts w:cs="Arial"/>
                <w:sz w:val="16"/>
                <w:szCs w:val="16"/>
              </w:rPr>
            </w:pPr>
            <w:r>
              <w:rPr>
                <w:rFonts w:cs="Arial"/>
                <w:sz w:val="16"/>
                <w:szCs w:val="16"/>
              </w:rPr>
              <w:t>Conditional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422CB" w:rsidRPr="002650C7" w:rsidRDefault="003422CB" w:rsidP="006D14AB">
            <w:pPr>
              <w:tabs>
                <w:tab w:val="left" w:pos="1002"/>
              </w:tabs>
              <w:spacing w:before="60" w:after="60"/>
              <w:rPr>
                <w:rFonts w:cs="Arial"/>
                <w:sz w:val="16"/>
                <w:szCs w:val="16"/>
              </w:rPr>
            </w:pPr>
            <w:r w:rsidRPr="003422CB">
              <w:rPr>
                <w:rFonts w:cs="Arial"/>
                <w:sz w:val="16"/>
                <w:szCs w:val="16"/>
              </w:rPr>
              <w:t>Accom</w:t>
            </w:r>
            <w:r w:rsidR="0046429D">
              <w:rPr>
                <w:rFonts w:cs="Arial"/>
                <w:sz w:val="16"/>
                <w:szCs w:val="16"/>
              </w:rPr>
              <w:t>m</w:t>
            </w:r>
            <w:r w:rsidRPr="003422CB">
              <w:rPr>
                <w:rFonts w:cs="Arial"/>
                <w:sz w:val="16"/>
                <w:szCs w:val="16"/>
              </w:rPr>
              <w:t>odationTypeCode</w:t>
            </w:r>
          </w:p>
        </w:tc>
        <w:tc>
          <w:tcPr>
            <w:tcW w:w="1134" w:type="dxa"/>
          </w:tcPr>
          <w:p w:rsidR="003422CB" w:rsidRDefault="003422CB" w:rsidP="003422CB">
            <w:pPr>
              <w:spacing w:before="60" w:after="60"/>
              <w:rPr>
                <w:rFonts w:cs="Arial"/>
                <w:sz w:val="16"/>
                <w:szCs w:val="16"/>
              </w:rPr>
            </w:pPr>
            <w:r>
              <w:rPr>
                <w:rFonts w:cs="Arial"/>
                <w:sz w:val="16"/>
                <w:szCs w:val="16"/>
              </w:rPr>
              <w:t>Conditional mandatory</w:t>
            </w:r>
          </w:p>
        </w:tc>
        <w:tc>
          <w:tcPr>
            <w:tcW w:w="850" w:type="dxa"/>
          </w:tcPr>
          <w:p w:rsidR="003422CB" w:rsidRDefault="003422CB" w:rsidP="006D14AB">
            <w:pPr>
              <w:spacing w:before="60" w:after="60"/>
              <w:rPr>
                <w:rFonts w:cs="Arial"/>
                <w:sz w:val="16"/>
                <w:szCs w:val="16"/>
              </w:rPr>
            </w:pPr>
            <w:r>
              <w:rPr>
                <w:rFonts w:cs="Arial"/>
                <w:sz w:val="16"/>
                <w:szCs w:val="16"/>
              </w:rPr>
              <w:t>string</w:t>
            </w:r>
          </w:p>
        </w:tc>
        <w:tc>
          <w:tcPr>
            <w:tcW w:w="851" w:type="dxa"/>
          </w:tcPr>
          <w:p w:rsidR="003422CB" w:rsidRDefault="003422CB" w:rsidP="006D14AB">
            <w:pPr>
              <w:spacing w:before="60" w:after="60"/>
              <w:rPr>
                <w:rFonts w:cs="Arial"/>
                <w:sz w:val="16"/>
                <w:szCs w:val="16"/>
              </w:rPr>
            </w:pPr>
          </w:p>
        </w:tc>
        <w:tc>
          <w:tcPr>
            <w:tcW w:w="850" w:type="dxa"/>
          </w:tcPr>
          <w:p w:rsidR="003422CB" w:rsidRDefault="003422CB" w:rsidP="006D14AB">
            <w:pPr>
              <w:tabs>
                <w:tab w:val="left" w:pos="284"/>
              </w:tabs>
              <w:spacing w:before="60" w:after="60"/>
              <w:rPr>
                <w:rFonts w:cs="Arial"/>
                <w:sz w:val="16"/>
                <w:szCs w:val="16"/>
              </w:rPr>
            </w:pPr>
          </w:p>
        </w:tc>
        <w:tc>
          <w:tcPr>
            <w:tcW w:w="2188" w:type="dxa"/>
          </w:tcPr>
          <w:p w:rsidR="003422CB" w:rsidRDefault="003422CB" w:rsidP="00E36158">
            <w:pPr>
              <w:tabs>
                <w:tab w:val="left" w:pos="284"/>
              </w:tabs>
              <w:spacing w:before="60" w:after="60"/>
              <w:rPr>
                <w:rFonts w:cs="Arial"/>
                <w:sz w:val="16"/>
                <w:szCs w:val="16"/>
              </w:rPr>
            </w:pPr>
            <w:r>
              <w:rPr>
                <w:rFonts w:cs="Arial"/>
                <w:sz w:val="16"/>
                <w:szCs w:val="16"/>
              </w:rPr>
              <w:t xml:space="preserve">If this element is provided then it is </w:t>
            </w:r>
            <w:r w:rsidR="00E36158">
              <w:rPr>
                <w:rFonts w:cs="Arial"/>
                <w:sz w:val="16"/>
                <w:szCs w:val="16"/>
              </w:rPr>
              <w:t>must</w:t>
            </w:r>
            <w:r>
              <w:rPr>
                <w:rFonts w:cs="Arial"/>
                <w:sz w:val="16"/>
                <w:szCs w:val="16"/>
              </w:rPr>
              <w:t xml:space="preserve"> </w:t>
            </w:r>
            <w:r w:rsidR="00E36158">
              <w:rPr>
                <w:rFonts w:cs="Arial"/>
                <w:sz w:val="16"/>
                <w:szCs w:val="16"/>
              </w:rPr>
              <w:t xml:space="preserve">have </w:t>
            </w:r>
            <w:r>
              <w:rPr>
                <w:rFonts w:cs="Arial"/>
                <w:sz w:val="16"/>
                <w:szCs w:val="16"/>
              </w:rPr>
              <w:t>value.</w:t>
            </w:r>
            <w:r w:rsidR="00E36158">
              <w:rPr>
                <w:rFonts w:cs="Arial"/>
                <w:sz w:val="16"/>
                <w:szCs w:val="16"/>
              </w:rPr>
              <w:t xml:space="preserve"> Mandatory based on </w:t>
            </w:r>
            <w:r w:rsidR="00E36158" w:rsidRPr="00E36158">
              <w:rPr>
                <w:rFonts w:cs="Arial"/>
                <w:sz w:val="16"/>
                <w:szCs w:val="16"/>
              </w:rPr>
              <w:t>Activity</w:t>
            </w:r>
            <w:r w:rsidR="00E36158">
              <w:rPr>
                <w:rFonts w:cs="Arial"/>
                <w:sz w:val="16"/>
                <w:szCs w:val="16"/>
              </w:rPr>
              <w:t xml:space="preserve"> </w:t>
            </w:r>
            <w:r w:rsidR="00E36158" w:rsidRPr="00E36158">
              <w:rPr>
                <w:rFonts w:cs="Arial"/>
                <w:sz w:val="16"/>
                <w:szCs w:val="16"/>
              </w:rPr>
              <w:t>Specific</w:t>
            </w:r>
            <w:r w:rsidR="00E36158">
              <w:rPr>
                <w:rFonts w:cs="Arial"/>
                <w:sz w:val="16"/>
                <w:szCs w:val="16"/>
              </w:rPr>
              <w:t xml:space="preserve"> </w:t>
            </w:r>
            <w:r w:rsidR="00E36158" w:rsidRPr="00E36158">
              <w:rPr>
                <w:rFonts w:cs="Arial"/>
                <w:sz w:val="16"/>
                <w:szCs w:val="16"/>
              </w:rPr>
              <w:t>Requirement</w:t>
            </w:r>
            <w:r w:rsidR="00E36158">
              <w:rPr>
                <w:rFonts w:cs="Arial"/>
                <w:sz w:val="16"/>
                <w:szCs w:val="16"/>
              </w:rPr>
              <w:t xml:space="preserve"> with Code as “</w:t>
            </w:r>
            <w:r w:rsidR="00E36158" w:rsidRPr="00E36158">
              <w:rPr>
                <w:rFonts w:cs="Arial"/>
                <w:sz w:val="16"/>
                <w:szCs w:val="16"/>
              </w:rPr>
              <w:t>ACCOMMODATIONTYPE</w:t>
            </w:r>
            <w:r w:rsidR="00E36158">
              <w:rPr>
                <w:rFonts w:cs="Arial"/>
                <w:sz w:val="16"/>
                <w:szCs w:val="16"/>
              </w:rPr>
              <w:t>”</w:t>
            </w:r>
          </w:p>
        </w:tc>
      </w:tr>
      <w:tr w:rsidR="00B56EFC" w:rsidRPr="00B8114A" w:rsidTr="00B56EFC">
        <w:tc>
          <w:tcPr>
            <w:tcW w:w="3369" w:type="dxa"/>
          </w:tcPr>
          <w:p w:rsidR="00E36158" w:rsidRPr="002650C7" w:rsidRDefault="00E36158" w:rsidP="006D14AB">
            <w:pPr>
              <w:tabs>
                <w:tab w:val="left" w:pos="1002"/>
              </w:tabs>
              <w:spacing w:before="60" w:after="60"/>
              <w:rPr>
                <w:rFonts w:cs="Arial"/>
                <w:sz w:val="16"/>
                <w:szCs w:val="16"/>
              </w:rPr>
            </w:pPr>
            <w:r w:rsidRPr="003422CB">
              <w:rPr>
                <w:rFonts w:cs="Arial"/>
                <w:sz w:val="16"/>
                <w:szCs w:val="16"/>
              </w:rPr>
              <w:t>DVACardStatusCode</w:t>
            </w:r>
          </w:p>
        </w:tc>
        <w:tc>
          <w:tcPr>
            <w:tcW w:w="1134" w:type="dxa"/>
          </w:tcPr>
          <w:p w:rsidR="00E36158" w:rsidRDefault="00E36158" w:rsidP="006D14AB">
            <w:pPr>
              <w:spacing w:before="60" w:after="60"/>
              <w:rPr>
                <w:rFonts w:cs="Arial"/>
                <w:sz w:val="16"/>
                <w:szCs w:val="16"/>
              </w:rPr>
            </w:pPr>
            <w:r>
              <w:rPr>
                <w:rFonts w:cs="Arial"/>
                <w:sz w:val="16"/>
                <w:szCs w:val="16"/>
              </w:rPr>
              <w:t>Conditional mandatory</w:t>
            </w:r>
          </w:p>
        </w:tc>
        <w:tc>
          <w:tcPr>
            <w:tcW w:w="850" w:type="dxa"/>
          </w:tcPr>
          <w:p w:rsidR="00E36158" w:rsidRDefault="00E36158" w:rsidP="006D14AB">
            <w:pPr>
              <w:spacing w:before="60" w:after="60"/>
              <w:rPr>
                <w:rFonts w:cs="Arial"/>
                <w:sz w:val="16"/>
                <w:szCs w:val="16"/>
              </w:rPr>
            </w:pPr>
            <w:r>
              <w:rPr>
                <w:rFonts w:cs="Arial"/>
                <w:sz w:val="16"/>
                <w:szCs w:val="16"/>
              </w:rPr>
              <w:t>string</w:t>
            </w:r>
          </w:p>
        </w:tc>
        <w:tc>
          <w:tcPr>
            <w:tcW w:w="851" w:type="dxa"/>
          </w:tcPr>
          <w:p w:rsidR="00E36158" w:rsidRDefault="00E36158" w:rsidP="006D14AB">
            <w:pPr>
              <w:spacing w:before="60" w:after="60"/>
              <w:rPr>
                <w:rFonts w:cs="Arial"/>
                <w:sz w:val="16"/>
                <w:szCs w:val="16"/>
              </w:rPr>
            </w:pPr>
          </w:p>
        </w:tc>
        <w:tc>
          <w:tcPr>
            <w:tcW w:w="850" w:type="dxa"/>
          </w:tcPr>
          <w:p w:rsidR="00E36158" w:rsidRDefault="00E36158" w:rsidP="006D14AB">
            <w:pPr>
              <w:tabs>
                <w:tab w:val="left" w:pos="284"/>
              </w:tabs>
              <w:spacing w:before="60" w:after="60"/>
              <w:rPr>
                <w:rFonts w:cs="Arial"/>
                <w:sz w:val="16"/>
                <w:szCs w:val="16"/>
              </w:rPr>
            </w:pPr>
          </w:p>
        </w:tc>
        <w:tc>
          <w:tcPr>
            <w:tcW w:w="2188" w:type="dxa"/>
          </w:tcPr>
          <w:p w:rsidR="00E36158" w:rsidRDefault="00E36158" w:rsidP="00E36158">
            <w:pPr>
              <w:tabs>
                <w:tab w:val="left" w:pos="284"/>
              </w:tabs>
              <w:spacing w:before="60" w:after="60"/>
              <w:rPr>
                <w:rFonts w:cs="Arial"/>
                <w:sz w:val="16"/>
                <w:szCs w:val="16"/>
              </w:rPr>
            </w:pPr>
            <w:r>
              <w:rPr>
                <w:rFonts w:cs="Arial"/>
                <w:sz w:val="16"/>
                <w:szCs w:val="16"/>
              </w:rPr>
              <w:t xml:space="preserve">If this element is provided then it is must have value. Mandatory based on </w:t>
            </w:r>
            <w:r w:rsidRPr="00E36158">
              <w:rPr>
                <w:rFonts w:cs="Arial"/>
                <w:sz w:val="16"/>
                <w:szCs w:val="16"/>
              </w:rPr>
              <w:t>Activity</w:t>
            </w:r>
            <w:r>
              <w:rPr>
                <w:rFonts w:cs="Arial"/>
                <w:sz w:val="16"/>
                <w:szCs w:val="16"/>
              </w:rPr>
              <w:t xml:space="preserve"> </w:t>
            </w:r>
            <w:r w:rsidRPr="00E36158">
              <w:rPr>
                <w:rFonts w:cs="Arial"/>
                <w:sz w:val="16"/>
                <w:szCs w:val="16"/>
              </w:rPr>
              <w:t>Specific</w:t>
            </w:r>
            <w:r>
              <w:rPr>
                <w:rFonts w:cs="Arial"/>
                <w:sz w:val="16"/>
                <w:szCs w:val="16"/>
              </w:rPr>
              <w:t xml:space="preserve"> </w:t>
            </w:r>
            <w:r w:rsidRPr="00E36158">
              <w:rPr>
                <w:rFonts w:cs="Arial"/>
                <w:sz w:val="16"/>
                <w:szCs w:val="16"/>
              </w:rPr>
              <w:t>Requirement</w:t>
            </w:r>
            <w:r>
              <w:rPr>
                <w:rFonts w:cs="Arial"/>
                <w:sz w:val="16"/>
                <w:szCs w:val="16"/>
              </w:rPr>
              <w:t xml:space="preserve"> with Code as “</w:t>
            </w:r>
            <w:r w:rsidRPr="00E36158">
              <w:rPr>
                <w:rFonts w:cs="Arial"/>
                <w:sz w:val="16"/>
                <w:szCs w:val="16"/>
              </w:rPr>
              <w:t>DVACARDSTATUS</w:t>
            </w:r>
            <w:r>
              <w:rPr>
                <w:rFonts w:cs="Arial"/>
                <w:sz w:val="16"/>
                <w:szCs w:val="16"/>
              </w:rPr>
              <w:t>”</w:t>
            </w:r>
          </w:p>
        </w:tc>
      </w:tr>
      <w:tr w:rsidR="00B56EFC" w:rsidRPr="00B8114A" w:rsidTr="00B56EFC">
        <w:tc>
          <w:tcPr>
            <w:tcW w:w="3369" w:type="dxa"/>
          </w:tcPr>
          <w:p w:rsidR="00E36158" w:rsidRPr="002650C7" w:rsidRDefault="00E36158" w:rsidP="006D14AB">
            <w:pPr>
              <w:tabs>
                <w:tab w:val="left" w:pos="1002"/>
              </w:tabs>
              <w:spacing w:before="60" w:after="60"/>
              <w:rPr>
                <w:rFonts w:cs="Arial"/>
                <w:sz w:val="16"/>
                <w:szCs w:val="16"/>
              </w:rPr>
            </w:pPr>
            <w:r>
              <w:rPr>
                <w:rFonts w:cs="Arial"/>
                <w:sz w:val="16"/>
                <w:szCs w:val="16"/>
              </w:rPr>
              <w:t>HasCarer</w:t>
            </w:r>
          </w:p>
        </w:tc>
        <w:tc>
          <w:tcPr>
            <w:tcW w:w="1134" w:type="dxa"/>
          </w:tcPr>
          <w:p w:rsidR="00E36158" w:rsidRDefault="00E36158" w:rsidP="006D14AB">
            <w:pPr>
              <w:spacing w:before="60" w:after="60"/>
              <w:rPr>
                <w:rFonts w:cs="Arial"/>
                <w:sz w:val="16"/>
                <w:szCs w:val="16"/>
              </w:rPr>
            </w:pPr>
            <w:r>
              <w:rPr>
                <w:rFonts w:cs="Arial"/>
                <w:sz w:val="16"/>
                <w:szCs w:val="16"/>
              </w:rPr>
              <w:t>Conditional mandatory</w:t>
            </w:r>
          </w:p>
        </w:tc>
        <w:tc>
          <w:tcPr>
            <w:tcW w:w="850" w:type="dxa"/>
          </w:tcPr>
          <w:p w:rsidR="00E36158" w:rsidRDefault="0088069B" w:rsidP="006D14AB">
            <w:pPr>
              <w:spacing w:before="60" w:after="60"/>
              <w:rPr>
                <w:rFonts w:cs="Arial"/>
                <w:sz w:val="16"/>
                <w:szCs w:val="16"/>
              </w:rPr>
            </w:pPr>
            <w:r>
              <w:rPr>
                <w:rFonts w:cs="Arial"/>
                <w:sz w:val="16"/>
                <w:szCs w:val="16"/>
              </w:rPr>
              <w:t>Boolean</w:t>
            </w:r>
          </w:p>
        </w:tc>
        <w:tc>
          <w:tcPr>
            <w:tcW w:w="851" w:type="dxa"/>
          </w:tcPr>
          <w:p w:rsidR="00E36158" w:rsidRDefault="00E36158" w:rsidP="006D14AB">
            <w:pPr>
              <w:spacing w:before="60" w:after="60"/>
              <w:rPr>
                <w:rFonts w:cs="Arial"/>
                <w:sz w:val="16"/>
                <w:szCs w:val="16"/>
              </w:rPr>
            </w:pPr>
          </w:p>
        </w:tc>
        <w:tc>
          <w:tcPr>
            <w:tcW w:w="850" w:type="dxa"/>
          </w:tcPr>
          <w:p w:rsidR="00E36158" w:rsidRDefault="00E36158" w:rsidP="006D14AB">
            <w:pPr>
              <w:tabs>
                <w:tab w:val="left" w:pos="284"/>
              </w:tabs>
              <w:spacing w:before="60" w:after="60"/>
              <w:rPr>
                <w:rFonts w:cs="Arial"/>
                <w:sz w:val="16"/>
                <w:szCs w:val="16"/>
              </w:rPr>
            </w:pPr>
          </w:p>
        </w:tc>
        <w:tc>
          <w:tcPr>
            <w:tcW w:w="2188" w:type="dxa"/>
          </w:tcPr>
          <w:p w:rsidR="00E36158" w:rsidRDefault="00E36158" w:rsidP="00E36158">
            <w:pPr>
              <w:tabs>
                <w:tab w:val="left" w:pos="284"/>
              </w:tabs>
              <w:spacing w:before="60" w:after="60"/>
              <w:rPr>
                <w:rFonts w:cs="Arial"/>
                <w:sz w:val="16"/>
                <w:szCs w:val="16"/>
              </w:rPr>
            </w:pPr>
            <w:r>
              <w:rPr>
                <w:rFonts w:cs="Arial"/>
                <w:sz w:val="16"/>
                <w:szCs w:val="16"/>
              </w:rPr>
              <w:t xml:space="preserve">If this element is provided then it is must have value. Mandatory based on </w:t>
            </w:r>
            <w:r w:rsidRPr="00E36158">
              <w:rPr>
                <w:rFonts w:cs="Arial"/>
                <w:sz w:val="16"/>
                <w:szCs w:val="16"/>
              </w:rPr>
              <w:t>Activity</w:t>
            </w:r>
            <w:r>
              <w:rPr>
                <w:rFonts w:cs="Arial"/>
                <w:sz w:val="16"/>
                <w:szCs w:val="16"/>
              </w:rPr>
              <w:t xml:space="preserve"> </w:t>
            </w:r>
            <w:r w:rsidRPr="00E36158">
              <w:rPr>
                <w:rFonts w:cs="Arial"/>
                <w:sz w:val="16"/>
                <w:szCs w:val="16"/>
              </w:rPr>
              <w:t>Specific</w:t>
            </w:r>
            <w:r>
              <w:rPr>
                <w:rFonts w:cs="Arial"/>
                <w:sz w:val="16"/>
                <w:szCs w:val="16"/>
              </w:rPr>
              <w:t xml:space="preserve"> </w:t>
            </w:r>
            <w:r w:rsidRPr="00E36158">
              <w:rPr>
                <w:rFonts w:cs="Arial"/>
                <w:sz w:val="16"/>
                <w:szCs w:val="16"/>
              </w:rPr>
              <w:t>Requirement</w:t>
            </w:r>
            <w:r>
              <w:rPr>
                <w:rFonts w:cs="Arial"/>
                <w:sz w:val="16"/>
                <w:szCs w:val="16"/>
              </w:rPr>
              <w:t xml:space="preserve"> with Code as “</w:t>
            </w:r>
            <w:r w:rsidRPr="00E36158">
              <w:rPr>
                <w:rFonts w:cs="Arial"/>
                <w:sz w:val="16"/>
                <w:szCs w:val="16"/>
              </w:rPr>
              <w:t>HASCARER</w:t>
            </w:r>
            <w:r>
              <w:rPr>
                <w:rFonts w:cs="Arial"/>
                <w:sz w:val="16"/>
                <w:szCs w:val="16"/>
              </w:rPr>
              <w:t>”</w:t>
            </w:r>
          </w:p>
        </w:tc>
      </w:tr>
      <w:tr w:rsidR="00B56EFC" w:rsidRPr="00B8114A" w:rsidTr="00B56EFC">
        <w:tc>
          <w:tcPr>
            <w:tcW w:w="3369" w:type="dxa"/>
          </w:tcPr>
          <w:p w:rsidR="00333EC8" w:rsidRPr="00A427C1" w:rsidRDefault="00333EC8" w:rsidP="006D14AB">
            <w:pPr>
              <w:tabs>
                <w:tab w:val="left" w:pos="1002"/>
              </w:tabs>
              <w:spacing w:before="60" w:after="60"/>
              <w:rPr>
                <w:rFonts w:cs="Arial"/>
                <w:sz w:val="16"/>
                <w:szCs w:val="16"/>
              </w:rPr>
            </w:pPr>
            <w:r w:rsidRPr="002650C7">
              <w:rPr>
                <w:rFonts w:cs="Arial"/>
                <w:sz w:val="16"/>
                <w:szCs w:val="16"/>
              </w:rPr>
              <w:t>ResidentialAddress</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XML</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5C2D95" w:rsidRPr="00F13474" w:rsidRDefault="005C2D95" w:rsidP="006D14AB">
            <w:pPr>
              <w:tabs>
                <w:tab w:val="left" w:pos="284"/>
              </w:tabs>
              <w:spacing w:before="60" w:after="60"/>
              <w:rPr>
                <w:rFonts w:cs="Arial"/>
                <w:sz w:val="16"/>
                <w:szCs w:val="16"/>
              </w:rPr>
            </w:pP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AddressLine1</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BF1B7C" w:rsidP="006D14AB">
            <w:pPr>
              <w:spacing w:before="60" w:after="60"/>
              <w:rPr>
                <w:rFonts w:cs="Arial"/>
                <w:sz w:val="16"/>
                <w:szCs w:val="16"/>
              </w:rPr>
            </w:pPr>
            <w:r>
              <w:rPr>
                <w:rFonts w:cs="Arial"/>
                <w:sz w:val="16"/>
                <w:szCs w:val="16"/>
              </w:rPr>
              <w:t>180</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p>
          <w:p w:rsidR="005C2D95" w:rsidRPr="00F13474" w:rsidRDefault="005C2D95" w:rsidP="006D14AB">
            <w:pPr>
              <w:tabs>
                <w:tab w:val="left" w:pos="284"/>
              </w:tabs>
              <w:spacing w:before="60" w:after="60"/>
              <w:rPr>
                <w:rFonts w:cs="Arial"/>
                <w:sz w:val="16"/>
                <w:szCs w:val="16"/>
              </w:rPr>
            </w:pP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AddressLine2</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BF1B7C" w:rsidP="006D14AB">
            <w:pPr>
              <w:spacing w:before="60" w:after="60"/>
              <w:rPr>
                <w:rFonts w:cs="Arial"/>
                <w:sz w:val="16"/>
                <w:szCs w:val="16"/>
              </w:rPr>
            </w:pPr>
            <w:r>
              <w:rPr>
                <w:rFonts w:cs="Arial"/>
                <w:sz w:val="16"/>
                <w:szCs w:val="16"/>
              </w:rPr>
              <w:t>180</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p>
          <w:p w:rsidR="005C2D95" w:rsidRPr="00F13474" w:rsidRDefault="005C2D95" w:rsidP="006D14AB">
            <w:pPr>
              <w:tabs>
                <w:tab w:val="left" w:pos="284"/>
              </w:tabs>
              <w:spacing w:before="60" w:after="60"/>
              <w:rPr>
                <w:rFonts w:cs="Arial"/>
                <w:sz w:val="16"/>
                <w:szCs w:val="16"/>
              </w:rPr>
            </w:pPr>
          </w:p>
        </w:tc>
      </w:tr>
      <w:tr w:rsidR="00B56EFC" w:rsidRPr="00B8114A" w:rsidTr="00B56EFC">
        <w:tc>
          <w:tcPr>
            <w:tcW w:w="3369" w:type="dxa"/>
          </w:tcPr>
          <w:p w:rsidR="00333EC8" w:rsidRPr="00A427C1" w:rsidRDefault="00113E53" w:rsidP="006D14AB">
            <w:pPr>
              <w:spacing w:before="60" w:after="60"/>
              <w:rPr>
                <w:rFonts w:cs="Arial"/>
                <w:sz w:val="16"/>
                <w:szCs w:val="16"/>
              </w:rPr>
            </w:pPr>
            <w:r>
              <w:rPr>
                <w:rFonts w:cs="Arial"/>
                <w:sz w:val="16"/>
                <w:szCs w:val="16"/>
              </w:rPr>
              <w:t>Suburb</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BF1B7C" w:rsidP="006D14AB">
            <w:pPr>
              <w:spacing w:before="60" w:after="60"/>
              <w:rPr>
                <w:rFonts w:cs="Arial"/>
                <w:sz w:val="16"/>
                <w:szCs w:val="16"/>
              </w:rPr>
            </w:pPr>
            <w:r>
              <w:rPr>
                <w:rFonts w:cs="Arial"/>
                <w:sz w:val="16"/>
                <w:szCs w:val="16"/>
              </w:rPr>
              <w:t>50</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5C2D95" w:rsidRDefault="005C2D95" w:rsidP="006D14AB">
            <w:pPr>
              <w:tabs>
                <w:tab w:val="left" w:pos="284"/>
              </w:tabs>
              <w:spacing w:before="60" w:after="60"/>
              <w:rPr>
                <w:rFonts w:cs="Arial"/>
                <w:sz w:val="16"/>
                <w:szCs w:val="16"/>
              </w:rPr>
            </w:pPr>
          </w:p>
          <w:p w:rsidR="005C2D95" w:rsidRPr="00F13474" w:rsidRDefault="005C2D95" w:rsidP="006D14AB">
            <w:pPr>
              <w:tabs>
                <w:tab w:val="left" w:pos="284"/>
              </w:tabs>
              <w:spacing w:before="60" w:after="60"/>
              <w:rPr>
                <w:rFonts w:cs="Arial"/>
                <w:sz w:val="16"/>
                <w:szCs w:val="16"/>
              </w:rPr>
            </w:pP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State</w:t>
            </w:r>
            <w:r w:rsidR="00442982">
              <w:rPr>
                <w:rFonts w:cs="Arial"/>
                <w:sz w:val="16"/>
                <w:szCs w:val="16"/>
              </w:rPr>
              <w:t>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BF1B7C" w:rsidP="006D14AB">
            <w:pPr>
              <w:spacing w:before="60" w:after="60"/>
              <w:rPr>
                <w:rFonts w:cs="Arial"/>
                <w:sz w:val="16"/>
                <w:szCs w:val="16"/>
              </w:rPr>
            </w:pPr>
            <w:r>
              <w:rPr>
                <w:rFonts w:cs="Arial"/>
                <w:sz w:val="16"/>
                <w:szCs w:val="16"/>
              </w:rPr>
              <w:t>3</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AF1A4F" w:rsidRPr="00F13474" w:rsidRDefault="005C413D" w:rsidP="00AF1A4F">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Postcode</w:t>
            </w:r>
          </w:p>
        </w:tc>
        <w:tc>
          <w:tcPr>
            <w:tcW w:w="1134" w:type="dxa"/>
          </w:tcPr>
          <w:p w:rsidR="00333EC8" w:rsidRDefault="00333EC8" w:rsidP="006D14AB">
            <w:pPr>
              <w:spacing w:before="60" w:after="60"/>
              <w:rPr>
                <w:rFonts w:cs="Arial"/>
                <w:sz w:val="16"/>
                <w:szCs w:val="16"/>
              </w:rPr>
            </w:pPr>
            <w:r>
              <w:rPr>
                <w:rFonts w:cs="Arial"/>
                <w:sz w:val="16"/>
                <w:szCs w:val="16"/>
              </w:rPr>
              <w:t>Mandatory</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r>
              <w:rPr>
                <w:rFonts w:cs="Arial"/>
                <w:sz w:val="16"/>
                <w:szCs w:val="16"/>
              </w:rPr>
              <w:t>4</w:t>
            </w: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Pr>
                <w:rFonts w:cs="Arial"/>
                <w:sz w:val="16"/>
                <w:szCs w:val="16"/>
              </w:rPr>
              <w:t>Must be 4 digits</w:t>
            </w:r>
          </w:p>
          <w:p w:rsidR="000A7150" w:rsidRPr="00F13474" w:rsidRDefault="000A7150" w:rsidP="006D14AB">
            <w:pPr>
              <w:tabs>
                <w:tab w:val="left" w:pos="284"/>
              </w:tabs>
              <w:spacing w:before="60" w:after="60"/>
              <w:rPr>
                <w:rFonts w:cs="Arial"/>
                <w:sz w:val="16"/>
                <w:szCs w:val="16"/>
              </w:rPr>
            </w:pPr>
          </w:p>
        </w:tc>
      </w:tr>
      <w:tr w:rsidR="00A66BBC" w:rsidRPr="00B8114A" w:rsidTr="00B56EFC">
        <w:tc>
          <w:tcPr>
            <w:tcW w:w="3369" w:type="dxa"/>
          </w:tcPr>
          <w:p w:rsidR="00A66BBC" w:rsidRPr="00A427C1" w:rsidRDefault="00A66BBC" w:rsidP="00A66BBC">
            <w:pPr>
              <w:spacing w:before="60" w:after="60"/>
              <w:rPr>
                <w:rFonts w:cs="Arial"/>
                <w:sz w:val="16"/>
                <w:szCs w:val="16"/>
              </w:rPr>
            </w:pPr>
            <w:r w:rsidRPr="00A66BBC">
              <w:rPr>
                <w:rFonts w:cs="Arial"/>
                <w:sz w:val="16"/>
                <w:szCs w:val="16"/>
              </w:rPr>
              <w:t>HomelessIndicatorCode</w:t>
            </w:r>
          </w:p>
        </w:tc>
        <w:tc>
          <w:tcPr>
            <w:tcW w:w="1134" w:type="dxa"/>
          </w:tcPr>
          <w:p w:rsidR="00A66BBC" w:rsidRDefault="00A66BBC" w:rsidP="00A66BBC">
            <w:pPr>
              <w:spacing w:before="60" w:after="60"/>
              <w:rPr>
                <w:rFonts w:cs="Arial"/>
                <w:sz w:val="16"/>
                <w:szCs w:val="16"/>
              </w:rPr>
            </w:pPr>
            <w:r>
              <w:rPr>
                <w:rFonts w:cs="Arial"/>
                <w:sz w:val="16"/>
                <w:szCs w:val="16"/>
              </w:rPr>
              <w:t>Optional</w:t>
            </w:r>
          </w:p>
        </w:tc>
        <w:tc>
          <w:tcPr>
            <w:tcW w:w="850" w:type="dxa"/>
          </w:tcPr>
          <w:p w:rsidR="00A66BBC" w:rsidRDefault="00A66BBC" w:rsidP="00A66BBC">
            <w:pPr>
              <w:spacing w:before="60" w:after="60"/>
              <w:rPr>
                <w:rFonts w:cs="Arial"/>
                <w:sz w:val="16"/>
                <w:szCs w:val="16"/>
              </w:rPr>
            </w:pPr>
            <w:r>
              <w:rPr>
                <w:rFonts w:cs="Arial"/>
                <w:sz w:val="16"/>
                <w:szCs w:val="16"/>
              </w:rPr>
              <w:t>string</w:t>
            </w:r>
          </w:p>
        </w:tc>
        <w:tc>
          <w:tcPr>
            <w:tcW w:w="851" w:type="dxa"/>
          </w:tcPr>
          <w:p w:rsidR="00A66BBC" w:rsidRDefault="00A66BBC" w:rsidP="00A66BBC">
            <w:pPr>
              <w:spacing w:before="60" w:after="60"/>
              <w:rPr>
                <w:rFonts w:cs="Arial"/>
                <w:sz w:val="16"/>
                <w:szCs w:val="16"/>
              </w:rPr>
            </w:pPr>
          </w:p>
        </w:tc>
        <w:tc>
          <w:tcPr>
            <w:tcW w:w="850" w:type="dxa"/>
          </w:tcPr>
          <w:p w:rsidR="00A66BBC" w:rsidRDefault="00A66BBC" w:rsidP="00A66BBC">
            <w:pPr>
              <w:tabs>
                <w:tab w:val="left" w:pos="284"/>
              </w:tabs>
              <w:spacing w:before="60" w:after="60"/>
              <w:rPr>
                <w:rFonts w:cs="Arial"/>
                <w:sz w:val="16"/>
                <w:szCs w:val="16"/>
              </w:rPr>
            </w:pPr>
          </w:p>
        </w:tc>
        <w:tc>
          <w:tcPr>
            <w:tcW w:w="2188" w:type="dxa"/>
          </w:tcPr>
          <w:p w:rsidR="00A66BBC" w:rsidRPr="00F13474" w:rsidRDefault="00A66BBC" w:rsidP="00A66BBC">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E36158" w:rsidRPr="00A427C1" w:rsidRDefault="00E36158" w:rsidP="006D14AB">
            <w:pPr>
              <w:spacing w:before="60" w:after="60"/>
              <w:rPr>
                <w:rFonts w:cs="Arial"/>
                <w:sz w:val="16"/>
                <w:szCs w:val="16"/>
              </w:rPr>
            </w:pPr>
            <w:r w:rsidRPr="002650C7">
              <w:rPr>
                <w:rFonts w:cs="Arial"/>
                <w:sz w:val="16"/>
                <w:szCs w:val="16"/>
              </w:rPr>
              <w:t>HouseholdCompositionCode</w:t>
            </w:r>
          </w:p>
        </w:tc>
        <w:tc>
          <w:tcPr>
            <w:tcW w:w="1134" w:type="dxa"/>
          </w:tcPr>
          <w:p w:rsidR="00E36158" w:rsidRDefault="00E36158" w:rsidP="006D14AB">
            <w:pPr>
              <w:spacing w:before="60" w:after="60"/>
              <w:rPr>
                <w:rFonts w:cs="Arial"/>
                <w:sz w:val="16"/>
                <w:szCs w:val="16"/>
              </w:rPr>
            </w:pPr>
            <w:r>
              <w:rPr>
                <w:rFonts w:cs="Arial"/>
                <w:sz w:val="16"/>
                <w:szCs w:val="16"/>
              </w:rPr>
              <w:t>Conditional mandatory</w:t>
            </w:r>
          </w:p>
        </w:tc>
        <w:tc>
          <w:tcPr>
            <w:tcW w:w="850" w:type="dxa"/>
          </w:tcPr>
          <w:p w:rsidR="00E36158" w:rsidRDefault="00E36158" w:rsidP="006D14AB">
            <w:pPr>
              <w:spacing w:before="60" w:after="60"/>
              <w:rPr>
                <w:rFonts w:cs="Arial"/>
                <w:sz w:val="16"/>
                <w:szCs w:val="16"/>
              </w:rPr>
            </w:pPr>
            <w:r>
              <w:rPr>
                <w:rFonts w:cs="Arial"/>
                <w:sz w:val="16"/>
                <w:szCs w:val="16"/>
              </w:rPr>
              <w:t>string</w:t>
            </w:r>
          </w:p>
        </w:tc>
        <w:tc>
          <w:tcPr>
            <w:tcW w:w="851" w:type="dxa"/>
          </w:tcPr>
          <w:p w:rsidR="00E36158" w:rsidRDefault="00E36158" w:rsidP="006D14AB">
            <w:pPr>
              <w:spacing w:before="60" w:after="60"/>
              <w:rPr>
                <w:rFonts w:cs="Arial"/>
                <w:sz w:val="16"/>
                <w:szCs w:val="16"/>
              </w:rPr>
            </w:pPr>
          </w:p>
        </w:tc>
        <w:tc>
          <w:tcPr>
            <w:tcW w:w="850" w:type="dxa"/>
          </w:tcPr>
          <w:p w:rsidR="00E36158" w:rsidRDefault="00E36158" w:rsidP="006D14AB">
            <w:pPr>
              <w:tabs>
                <w:tab w:val="left" w:pos="284"/>
              </w:tabs>
              <w:spacing w:before="60" w:after="60"/>
              <w:rPr>
                <w:rFonts w:cs="Arial"/>
                <w:sz w:val="16"/>
                <w:szCs w:val="16"/>
              </w:rPr>
            </w:pPr>
          </w:p>
        </w:tc>
        <w:tc>
          <w:tcPr>
            <w:tcW w:w="2188" w:type="dxa"/>
          </w:tcPr>
          <w:p w:rsidR="00E36158" w:rsidRDefault="00E36158" w:rsidP="00E36158">
            <w:pPr>
              <w:tabs>
                <w:tab w:val="left" w:pos="284"/>
              </w:tabs>
              <w:spacing w:before="60" w:after="60"/>
              <w:rPr>
                <w:rFonts w:cs="Arial"/>
                <w:sz w:val="16"/>
                <w:szCs w:val="16"/>
              </w:rPr>
            </w:pPr>
            <w:r>
              <w:rPr>
                <w:rFonts w:cs="Arial"/>
                <w:sz w:val="16"/>
                <w:szCs w:val="16"/>
              </w:rPr>
              <w:t xml:space="preserve">If this element is provided then it is must have value. Mandatory based on </w:t>
            </w:r>
            <w:r w:rsidRPr="00E36158">
              <w:rPr>
                <w:rFonts w:cs="Arial"/>
                <w:sz w:val="16"/>
                <w:szCs w:val="16"/>
              </w:rPr>
              <w:t>Activity</w:t>
            </w:r>
            <w:r>
              <w:rPr>
                <w:rFonts w:cs="Arial"/>
                <w:sz w:val="16"/>
                <w:szCs w:val="16"/>
              </w:rPr>
              <w:t xml:space="preserve"> </w:t>
            </w:r>
            <w:r w:rsidRPr="00E36158">
              <w:rPr>
                <w:rFonts w:cs="Arial"/>
                <w:sz w:val="16"/>
                <w:szCs w:val="16"/>
              </w:rPr>
              <w:t>Specific</w:t>
            </w:r>
            <w:r>
              <w:rPr>
                <w:rFonts w:cs="Arial"/>
                <w:sz w:val="16"/>
                <w:szCs w:val="16"/>
              </w:rPr>
              <w:t xml:space="preserve"> </w:t>
            </w:r>
            <w:r w:rsidRPr="00E36158">
              <w:rPr>
                <w:rFonts w:cs="Arial"/>
                <w:sz w:val="16"/>
                <w:szCs w:val="16"/>
              </w:rPr>
              <w:t>Requirement</w:t>
            </w:r>
            <w:r>
              <w:rPr>
                <w:rFonts w:cs="Arial"/>
                <w:sz w:val="16"/>
                <w:szCs w:val="16"/>
              </w:rPr>
              <w:t xml:space="preserve"> with Code as “</w:t>
            </w:r>
            <w:r w:rsidRPr="00E36158">
              <w:rPr>
                <w:rFonts w:cs="Arial"/>
                <w:sz w:val="16"/>
                <w:szCs w:val="16"/>
              </w:rPr>
              <w:t>HOUSEHOLDMANDATORY</w:t>
            </w:r>
            <w:r>
              <w:rPr>
                <w:rFonts w:cs="Arial"/>
                <w:sz w:val="16"/>
                <w:szCs w:val="16"/>
              </w:rPr>
              <w:t>”</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MainSourceOfIncomeCode</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IncomeFrequencyCode</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IncomeAmount</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BE6044" w:rsidP="006D14AB">
            <w:pPr>
              <w:spacing w:before="60" w:after="60"/>
              <w:rPr>
                <w:rFonts w:cs="Arial"/>
                <w:sz w:val="16"/>
                <w:szCs w:val="16"/>
              </w:rPr>
            </w:pPr>
            <w:r>
              <w:rPr>
                <w:rFonts w:cs="Arial"/>
                <w:sz w:val="16"/>
                <w:szCs w:val="16"/>
              </w:rPr>
              <w:t>i</w:t>
            </w:r>
            <w:r w:rsidR="00333EC8">
              <w:rPr>
                <w:rFonts w:cs="Arial"/>
                <w:sz w:val="16"/>
                <w:szCs w:val="16"/>
              </w:rPr>
              <w:t>nt</w:t>
            </w:r>
            <w:r>
              <w:rPr>
                <w:rFonts w:cs="Arial"/>
                <w:sz w:val="16"/>
                <w:szCs w:val="16"/>
              </w:rPr>
              <w:t>eger</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F955A0" w:rsidP="006D14AB">
            <w:pPr>
              <w:tabs>
                <w:tab w:val="left" w:pos="284"/>
              </w:tabs>
              <w:spacing w:before="60" w:after="60"/>
              <w:rPr>
                <w:rFonts w:cs="Arial"/>
                <w:sz w:val="16"/>
                <w:szCs w:val="16"/>
              </w:rPr>
            </w:pPr>
            <w:r>
              <w:rPr>
                <w:rFonts w:cs="Arial"/>
                <w:sz w:val="16"/>
                <w:szCs w:val="16"/>
              </w:rPr>
              <w:t>Must be a whole number greater than 0.</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FirstArrivalYear</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BE6044" w:rsidP="006D14AB">
            <w:pPr>
              <w:spacing w:before="60" w:after="60"/>
              <w:rPr>
                <w:rFonts w:cs="Arial"/>
                <w:sz w:val="16"/>
                <w:szCs w:val="16"/>
              </w:rPr>
            </w:pPr>
            <w:r>
              <w:rPr>
                <w:rFonts w:cs="Arial"/>
                <w:sz w:val="16"/>
                <w:szCs w:val="16"/>
              </w:rPr>
              <w:t>integer</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Default="00333EC8" w:rsidP="006D14AB">
            <w:pPr>
              <w:tabs>
                <w:tab w:val="left" w:pos="284"/>
              </w:tabs>
              <w:spacing w:before="60" w:after="60"/>
              <w:rPr>
                <w:rFonts w:cs="Arial"/>
                <w:sz w:val="16"/>
                <w:szCs w:val="16"/>
              </w:rPr>
            </w:pPr>
            <w:r w:rsidRPr="002650C7">
              <w:rPr>
                <w:rFonts w:cs="Arial"/>
                <w:sz w:val="16"/>
                <w:szCs w:val="16"/>
              </w:rPr>
              <w:t>FirstArrivalMonth</w:t>
            </w:r>
            <w:r>
              <w:rPr>
                <w:rFonts w:cs="Arial"/>
                <w:sz w:val="16"/>
                <w:szCs w:val="16"/>
              </w:rPr>
              <w:t xml:space="preserve"> and </w:t>
            </w:r>
            <w:r w:rsidRPr="002650C7">
              <w:rPr>
                <w:rFonts w:cs="Arial"/>
                <w:sz w:val="16"/>
                <w:szCs w:val="16"/>
              </w:rPr>
              <w:t>FirstArrival</w:t>
            </w:r>
            <w:r>
              <w:rPr>
                <w:rFonts w:cs="Arial"/>
                <w:sz w:val="16"/>
                <w:szCs w:val="16"/>
              </w:rPr>
              <w:t>Year must be greater than or equal to DateOfBirth.</w:t>
            </w:r>
          </w:p>
          <w:p w:rsidR="00306628" w:rsidRPr="00F13474" w:rsidRDefault="00333EC8" w:rsidP="006D14AB">
            <w:pPr>
              <w:tabs>
                <w:tab w:val="left" w:pos="284"/>
              </w:tabs>
              <w:spacing w:before="60" w:after="60"/>
              <w:rPr>
                <w:rFonts w:cs="Arial"/>
                <w:sz w:val="16"/>
                <w:szCs w:val="16"/>
              </w:rPr>
            </w:pPr>
            <w:r w:rsidRPr="002650C7">
              <w:rPr>
                <w:rFonts w:cs="Arial"/>
                <w:sz w:val="16"/>
                <w:szCs w:val="16"/>
              </w:rPr>
              <w:t>FirstArrivalMonth</w:t>
            </w:r>
            <w:r>
              <w:rPr>
                <w:rFonts w:cs="Arial"/>
                <w:sz w:val="16"/>
                <w:szCs w:val="16"/>
              </w:rPr>
              <w:t xml:space="preserve"> and </w:t>
            </w:r>
            <w:r w:rsidRPr="002650C7">
              <w:rPr>
                <w:rFonts w:cs="Arial"/>
                <w:sz w:val="16"/>
                <w:szCs w:val="16"/>
              </w:rPr>
              <w:t>FirstArrival</w:t>
            </w:r>
            <w:r>
              <w:rPr>
                <w:rFonts w:cs="Arial"/>
                <w:sz w:val="16"/>
                <w:szCs w:val="16"/>
              </w:rPr>
              <w:t>Year must be less</w:t>
            </w:r>
            <w:r w:rsidR="00521539">
              <w:rPr>
                <w:rFonts w:cs="Arial"/>
                <w:sz w:val="16"/>
                <w:szCs w:val="16"/>
              </w:rPr>
              <w:t xml:space="preserve"> than or equal to today’s date.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lastRenderedPageBreak/>
              <w:t>FirstArrivalMonth</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r>
              <w:rPr>
                <w:rFonts w:cs="Arial"/>
                <w:sz w:val="16"/>
                <w:szCs w:val="16"/>
              </w:rPr>
              <w:t>enumeration</w:t>
            </w:r>
          </w:p>
        </w:tc>
        <w:tc>
          <w:tcPr>
            <w:tcW w:w="2188" w:type="dxa"/>
          </w:tcPr>
          <w:p w:rsidR="00333EC8" w:rsidRDefault="00AF1A4F" w:rsidP="006D14AB">
            <w:pPr>
              <w:tabs>
                <w:tab w:val="left" w:pos="284"/>
              </w:tabs>
              <w:spacing w:before="60" w:after="60"/>
              <w:rPr>
                <w:rFonts w:cs="Arial"/>
                <w:sz w:val="16"/>
                <w:szCs w:val="16"/>
              </w:rPr>
            </w:pPr>
            <w:r>
              <w:rPr>
                <w:rFonts w:cs="Arial"/>
                <w:sz w:val="16"/>
                <w:szCs w:val="16"/>
              </w:rPr>
              <w:t>Valid values:</w:t>
            </w:r>
          </w:p>
          <w:p w:rsidR="00AF1A4F" w:rsidRPr="00AF1A4F" w:rsidRDefault="00AF1A4F" w:rsidP="00AF1A4F">
            <w:pPr>
              <w:tabs>
                <w:tab w:val="left" w:pos="284"/>
              </w:tabs>
              <w:spacing w:before="60" w:after="60"/>
              <w:rPr>
                <w:rFonts w:cs="Arial"/>
                <w:sz w:val="16"/>
                <w:szCs w:val="16"/>
              </w:rPr>
            </w:pPr>
            <w:r w:rsidRPr="00AF1A4F">
              <w:rPr>
                <w:rFonts w:cs="Arial"/>
                <w:sz w:val="16"/>
                <w:szCs w:val="16"/>
              </w:rPr>
              <w:t>January</w:t>
            </w:r>
          </w:p>
          <w:p w:rsidR="00AF1A4F" w:rsidRPr="00AF1A4F" w:rsidRDefault="00AF1A4F" w:rsidP="00AF1A4F">
            <w:pPr>
              <w:tabs>
                <w:tab w:val="left" w:pos="284"/>
              </w:tabs>
              <w:spacing w:before="60" w:after="60"/>
              <w:rPr>
                <w:rFonts w:cs="Arial"/>
                <w:sz w:val="16"/>
                <w:szCs w:val="16"/>
              </w:rPr>
            </w:pPr>
            <w:r w:rsidRPr="00AF1A4F">
              <w:rPr>
                <w:rFonts w:cs="Arial"/>
                <w:sz w:val="16"/>
                <w:szCs w:val="16"/>
              </w:rPr>
              <w:t>February</w:t>
            </w:r>
          </w:p>
          <w:p w:rsidR="00AF1A4F" w:rsidRPr="00AF1A4F" w:rsidRDefault="00AF1A4F" w:rsidP="00AF1A4F">
            <w:pPr>
              <w:tabs>
                <w:tab w:val="left" w:pos="284"/>
              </w:tabs>
              <w:spacing w:before="60" w:after="60"/>
              <w:rPr>
                <w:rFonts w:cs="Arial"/>
                <w:sz w:val="16"/>
                <w:szCs w:val="16"/>
              </w:rPr>
            </w:pPr>
            <w:r w:rsidRPr="00AF1A4F">
              <w:rPr>
                <w:rFonts w:cs="Arial"/>
                <w:sz w:val="16"/>
                <w:szCs w:val="16"/>
              </w:rPr>
              <w:t>March</w:t>
            </w:r>
          </w:p>
          <w:p w:rsidR="00AF1A4F" w:rsidRPr="00AF1A4F" w:rsidRDefault="00AF1A4F" w:rsidP="00AF1A4F">
            <w:pPr>
              <w:tabs>
                <w:tab w:val="left" w:pos="284"/>
              </w:tabs>
              <w:spacing w:before="60" w:after="60"/>
              <w:rPr>
                <w:rFonts w:cs="Arial"/>
                <w:sz w:val="16"/>
                <w:szCs w:val="16"/>
              </w:rPr>
            </w:pPr>
            <w:r w:rsidRPr="00AF1A4F">
              <w:rPr>
                <w:rFonts w:cs="Arial"/>
                <w:sz w:val="16"/>
                <w:szCs w:val="16"/>
              </w:rPr>
              <w:t>April</w:t>
            </w:r>
          </w:p>
          <w:p w:rsidR="00AF1A4F" w:rsidRPr="00AF1A4F" w:rsidRDefault="00AF1A4F" w:rsidP="00AF1A4F">
            <w:pPr>
              <w:tabs>
                <w:tab w:val="left" w:pos="284"/>
              </w:tabs>
              <w:spacing w:before="60" w:after="60"/>
              <w:rPr>
                <w:rFonts w:cs="Arial"/>
                <w:sz w:val="16"/>
                <w:szCs w:val="16"/>
              </w:rPr>
            </w:pPr>
            <w:r w:rsidRPr="00AF1A4F">
              <w:rPr>
                <w:rFonts w:cs="Arial"/>
                <w:sz w:val="16"/>
                <w:szCs w:val="16"/>
              </w:rPr>
              <w:t>May</w:t>
            </w:r>
          </w:p>
          <w:p w:rsidR="00AF1A4F" w:rsidRPr="00AF1A4F" w:rsidRDefault="00AF1A4F" w:rsidP="00AF1A4F">
            <w:pPr>
              <w:tabs>
                <w:tab w:val="left" w:pos="284"/>
              </w:tabs>
              <w:spacing w:before="60" w:after="60"/>
              <w:rPr>
                <w:rFonts w:cs="Arial"/>
                <w:sz w:val="16"/>
                <w:szCs w:val="16"/>
              </w:rPr>
            </w:pPr>
            <w:r w:rsidRPr="00AF1A4F">
              <w:rPr>
                <w:rFonts w:cs="Arial"/>
                <w:sz w:val="16"/>
                <w:szCs w:val="16"/>
              </w:rPr>
              <w:t>June</w:t>
            </w:r>
          </w:p>
          <w:p w:rsidR="00AF1A4F" w:rsidRPr="00AF1A4F" w:rsidRDefault="00AF1A4F" w:rsidP="00AF1A4F">
            <w:pPr>
              <w:tabs>
                <w:tab w:val="left" w:pos="284"/>
              </w:tabs>
              <w:spacing w:before="60" w:after="60"/>
              <w:rPr>
                <w:rFonts w:cs="Arial"/>
                <w:sz w:val="16"/>
                <w:szCs w:val="16"/>
              </w:rPr>
            </w:pPr>
            <w:r w:rsidRPr="00AF1A4F">
              <w:rPr>
                <w:rFonts w:cs="Arial"/>
                <w:sz w:val="16"/>
                <w:szCs w:val="16"/>
              </w:rPr>
              <w:t>July</w:t>
            </w:r>
          </w:p>
          <w:p w:rsidR="00AF1A4F" w:rsidRPr="00AF1A4F" w:rsidRDefault="00AF1A4F" w:rsidP="00AF1A4F">
            <w:pPr>
              <w:tabs>
                <w:tab w:val="left" w:pos="284"/>
              </w:tabs>
              <w:spacing w:before="60" w:after="60"/>
              <w:rPr>
                <w:rFonts w:cs="Arial"/>
                <w:sz w:val="16"/>
                <w:szCs w:val="16"/>
              </w:rPr>
            </w:pPr>
            <w:r w:rsidRPr="00AF1A4F">
              <w:rPr>
                <w:rFonts w:cs="Arial"/>
                <w:sz w:val="16"/>
                <w:szCs w:val="16"/>
              </w:rPr>
              <w:t>August</w:t>
            </w:r>
          </w:p>
          <w:p w:rsidR="00AF1A4F" w:rsidRPr="00AF1A4F" w:rsidRDefault="00AF1A4F" w:rsidP="00AF1A4F">
            <w:pPr>
              <w:tabs>
                <w:tab w:val="left" w:pos="284"/>
              </w:tabs>
              <w:spacing w:before="60" w:after="60"/>
              <w:rPr>
                <w:rFonts w:cs="Arial"/>
                <w:sz w:val="16"/>
                <w:szCs w:val="16"/>
              </w:rPr>
            </w:pPr>
            <w:r w:rsidRPr="00AF1A4F">
              <w:rPr>
                <w:rFonts w:cs="Arial"/>
                <w:sz w:val="16"/>
                <w:szCs w:val="16"/>
              </w:rPr>
              <w:t>September</w:t>
            </w:r>
          </w:p>
          <w:p w:rsidR="00AF1A4F" w:rsidRPr="00AF1A4F" w:rsidRDefault="00AF1A4F" w:rsidP="00AF1A4F">
            <w:pPr>
              <w:tabs>
                <w:tab w:val="left" w:pos="284"/>
              </w:tabs>
              <w:spacing w:before="60" w:after="60"/>
              <w:rPr>
                <w:rFonts w:cs="Arial"/>
                <w:sz w:val="16"/>
                <w:szCs w:val="16"/>
              </w:rPr>
            </w:pPr>
            <w:r w:rsidRPr="00AF1A4F">
              <w:rPr>
                <w:rFonts w:cs="Arial"/>
                <w:sz w:val="16"/>
                <w:szCs w:val="16"/>
              </w:rPr>
              <w:t>October</w:t>
            </w:r>
          </w:p>
          <w:p w:rsidR="00AF1A4F" w:rsidRPr="00AF1A4F" w:rsidRDefault="00AF1A4F" w:rsidP="00AF1A4F">
            <w:pPr>
              <w:tabs>
                <w:tab w:val="left" w:pos="284"/>
              </w:tabs>
              <w:spacing w:before="60" w:after="60"/>
              <w:rPr>
                <w:rFonts w:cs="Arial"/>
                <w:sz w:val="16"/>
                <w:szCs w:val="16"/>
              </w:rPr>
            </w:pPr>
            <w:r w:rsidRPr="00AF1A4F">
              <w:rPr>
                <w:rFonts w:cs="Arial"/>
                <w:sz w:val="16"/>
                <w:szCs w:val="16"/>
              </w:rPr>
              <w:t>November</w:t>
            </w:r>
          </w:p>
          <w:p w:rsidR="00AF1A4F" w:rsidRPr="00F13474" w:rsidRDefault="00AF1A4F" w:rsidP="00AF1A4F">
            <w:pPr>
              <w:tabs>
                <w:tab w:val="left" w:pos="284"/>
              </w:tabs>
              <w:spacing w:before="60" w:after="60"/>
              <w:rPr>
                <w:rFonts w:cs="Arial"/>
                <w:sz w:val="16"/>
                <w:szCs w:val="16"/>
              </w:rPr>
            </w:pPr>
            <w:r w:rsidRPr="00AF1A4F">
              <w:rPr>
                <w:rFonts w:cs="Arial"/>
                <w:sz w:val="16"/>
                <w:szCs w:val="16"/>
              </w:rPr>
              <w:t>December</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MigrationVisaCategoryCode</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B56EFC" w:rsidRPr="00B8114A" w:rsidTr="00B56EFC">
        <w:tc>
          <w:tcPr>
            <w:tcW w:w="3369" w:type="dxa"/>
          </w:tcPr>
          <w:p w:rsidR="00333EC8" w:rsidRPr="00A427C1" w:rsidRDefault="00333EC8" w:rsidP="006D14AB">
            <w:pPr>
              <w:spacing w:before="60" w:after="60"/>
              <w:rPr>
                <w:rFonts w:cs="Arial"/>
                <w:sz w:val="16"/>
                <w:szCs w:val="16"/>
              </w:rPr>
            </w:pPr>
            <w:r w:rsidRPr="002650C7">
              <w:rPr>
                <w:rFonts w:cs="Arial"/>
                <w:sz w:val="16"/>
                <w:szCs w:val="16"/>
              </w:rPr>
              <w:t>AncestryCode</w:t>
            </w:r>
          </w:p>
        </w:tc>
        <w:tc>
          <w:tcPr>
            <w:tcW w:w="1134" w:type="dxa"/>
          </w:tcPr>
          <w:p w:rsidR="00333EC8" w:rsidRDefault="00333EC8" w:rsidP="006D14AB">
            <w:pPr>
              <w:spacing w:before="60" w:after="60"/>
              <w:rPr>
                <w:rFonts w:cs="Arial"/>
                <w:sz w:val="16"/>
                <w:szCs w:val="16"/>
              </w:rPr>
            </w:pPr>
            <w:r>
              <w:rPr>
                <w:rFonts w:cs="Arial"/>
                <w:sz w:val="16"/>
                <w:szCs w:val="16"/>
              </w:rPr>
              <w:t>Optional</w:t>
            </w:r>
          </w:p>
        </w:tc>
        <w:tc>
          <w:tcPr>
            <w:tcW w:w="850"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188" w:type="dxa"/>
          </w:tcPr>
          <w:p w:rsidR="00333EC8" w:rsidRPr="00F13474" w:rsidRDefault="00333EC8" w:rsidP="006D14AB">
            <w:pPr>
              <w:tabs>
                <w:tab w:val="left" w:pos="284"/>
              </w:tabs>
              <w:spacing w:before="60" w:after="60"/>
              <w:rPr>
                <w:rFonts w:cs="Arial"/>
                <w:sz w:val="16"/>
                <w:szCs w:val="16"/>
              </w:rPr>
            </w:pPr>
            <w:r>
              <w:rPr>
                <w:rFonts w:cs="Arial"/>
                <w:sz w:val="16"/>
                <w:szCs w:val="16"/>
              </w:rPr>
              <w:t>Code from Reference data file.</w:t>
            </w:r>
          </w:p>
        </w:tc>
      </w:tr>
      <w:tr w:rsidR="00A66BBC" w:rsidRPr="00B8114A" w:rsidTr="00B56EFC">
        <w:tc>
          <w:tcPr>
            <w:tcW w:w="3369" w:type="dxa"/>
          </w:tcPr>
          <w:p w:rsidR="00A66BBC" w:rsidRPr="002650C7" w:rsidRDefault="00A66BBC" w:rsidP="00A66BBC">
            <w:pPr>
              <w:spacing w:before="60" w:after="60"/>
              <w:rPr>
                <w:rFonts w:cs="Arial"/>
                <w:sz w:val="16"/>
                <w:szCs w:val="16"/>
              </w:rPr>
            </w:pPr>
            <w:r w:rsidRPr="00A66BBC">
              <w:rPr>
                <w:rFonts w:cs="Arial"/>
                <w:sz w:val="16"/>
                <w:szCs w:val="16"/>
              </w:rPr>
              <w:t>EducationLevelCode</w:t>
            </w:r>
          </w:p>
        </w:tc>
        <w:tc>
          <w:tcPr>
            <w:tcW w:w="1134" w:type="dxa"/>
          </w:tcPr>
          <w:p w:rsidR="00A66BBC" w:rsidRDefault="00A66BBC" w:rsidP="00A66BBC">
            <w:pPr>
              <w:spacing w:before="60" w:after="60"/>
              <w:rPr>
                <w:rFonts w:cs="Arial"/>
                <w:sz w:val="16"/>
                <w:szCs w:val="16"/>
              </w:rPr>
            </w:pPr>
            <w:r>
              <w:rPr>
                <w:rFonts w:cs="Arial"/>
                <w:sz w:val="16"/>
                <w:szCs w:val="16"/>
              </w:rPr>
              <w:t>Optional</w:t>
            </w:r>
          </w:p>
        </w:tc>
        <w:tc>
          <w:tcPr>
            <w:tcW w:w="850" w:type="dxa"/>
          </w:tcPr>
          <w:p w:rsidR="00A66BBC" w:rsidRDefault="00A66BBC" w:rsidP="00A66BBC">
            <w:pPr>
              <w:spacing w:before="60" w:after="60"/>
              <w:rPr>
                <w:rFonts w:cs="Arial"/>
                <w:sz w:val="16"/>
                <w:szCs w:val="16"/>
              </w:rPr>
            </w:pPr>
            <w:r>
              <w:rPr>
                <w:rFonts w:cs="Arial"/>
                <w:sz w:val="16"/>
                <w:szCs w:val="16"/>
              </w:rPr>
              <w:t>string</w:t>
            </w:r>
          </w:p>
        </w:tc>
        <w:tc>
          <w:tcPr>
            <w:tcW w:w="851" w:type="dxa"/>
          </w:tcPr>
          <w:p w:rsidR="00A66BBC" w:rsidRDefault="00A66BBC" w:rsidP="00A66BBC">
            <w:pPr>
              <w:spacing w:before="60" w:after="60"/>
              <w:rPr>
                <w:rFonts w:cs="Arial"/>
                <w:sz w:val="16"/>
                <w:szCs w:val="16"/>
              </w:rPr>
            </w:pPr>
          </w:p>
        </w:tc>
        <w:tc>
          <w:tcPr>
            <w:tcW w:w="850" w:type="dxa"/>
          </w:tcPr>
          <w:p w:rsidR="00A66BBC" w:rsidRDefault="00A66BBC" w:rsidP="00A66BBC">
            <w:pPr>
              <w:tabs>
                <w:tab w:val="left" w:pos="284"/>
              </w:tabs>
              <w:spacing w:before="60" w:after="60"/>
              <w:rPr>
                <w:rFonts w:cs="Arial"/>
                <w:sz w:val="16"/>
                <w:szCs w:val="16"/>
              </w:rPr>
            </w:pPr>
          </w:p>
        </w:tc>
        <w:tc>
          <w:tcPr>
            <w:tcW w:w="2188" w:type="dxa"/>
          </w:tcPr>
          <w:p w:rsidR="00A66BBC" w:rsidRPr="00F13474" w:rsidRDefault="00A66BBC" w:rsidP="00A66BBC">
            <w:pPr>
              <w:tabs>
                <w:tab w:val="left" w:pos="284"/>
              </w:tabs>
              <w:spacing w:before="60" w:after="60"/>
              <w:rPr>
                <w:rFonts w:cs="Arial"/>
                <w:sz w:val="16"/>
                <w:szCs w:val="16"/>
              </w:rPr>
            </w:pPr>
            <w:r>
              <w:rPr>
                <w:rFonts w:cs="Arial"/>
                <w:sz w:val="16"/>
                <w:szCs w:val="16"/>
              </w:rPr>
              <w:t>Code from Reference data file.</w:t>
            </w:r>
          </w:p>
        </w:tc>
      </w:tr>
      <w:tr w:rsidR="00A66BBC" w:rsidRPr="00B8114A" w:rsidTr="00B56EFC">
        <w:tc>
          <w:tcPr>
            <w:tcW w:w="3369" w:type="dxa"/>
          </w:tcPr>
          <w:p w:rsidR="00A66BBC" w:rsidRPr="002650C7" w:rsidRDefault="00A66BBC" w:rsidP="00A66BBC">
            <w:pPr>
              <w:spacing w:before="60" w:after="60"/>
              <w:rPr>
                <w:rFonts w:cs="Arial"/>
                <w:sz w:val="16"/>
                <w:szCs w:val="16"/>
              </w:rPr>
            </w:pPr>
            <w:r w:rsidRPr="00A66BBC">
              <w:rPr>
                <w:rFonts w:cs="Arial"/>
                <w:sz w:val="16"/>
                <w:szCs w:val="16"/>
              </w:rPr>
              <w:t>EmploymentStatusCode</w:t>
            </w:r>
          </w:p>
        </w:tc>
        <w:tc>
          <w:tcPr>
            <w:tcW w:w="1134" w:type="dxa"/>
          </w:tcPr>
          <w:p w:rsidR="00A66BBC" w:rsidRDefault="00A66BBC" w:rsidP="00A66BBC">
            <w:pPr>
              <w:spacing w:before="60" w:after="60"/>
              <w:rPr>
                <w:rFonts w:cs="Arial"/>
                <w:sz w:val="16"/>
                <w:szCs w:val="16"/>
              </w:rPr>
            </w:pPr>
            <w:r>
              <w:rPr>
                <w:rFonts w:cs="Arial"/>
                <w:sz w:val="16"/>
                <w:szCs w:val="16"/>
              </w:rPr>
              <w:t>Optional</w:t>
            </w:r>
          </w:p>
        </w:tc>
        <w:tc>
          <w:tcPr>
            <w:tcW w:w="850" w:type="dxa"/>
          </w:tcPr>
          <w:p w:rsidR="00A66BBC" w:rsidRDefault="00A66BBC" w:rsidP="00A66BBC">
            <w:pPr>
              <w:spacing w:before="60" w:after="60"/>
              <w:rPr>
                <w:rFonts w:cs="Arial"/>
                <w:sz w:val="16"/>
                <w:szCs w:val="16"/>
              </w:rPr>
            </w:pPr>
            <w:r>
              <w:rPr>
                <w:rFonts w:cs="Arial"/>
                <w:sz w:val="16"/>
                <w:szCs w:val="16"/>
              </w:rPr>
              <w:t>string</w:t>
            </w:r>
          </w:p>
        </w:tc>
        <w:tc>
          <w:tcPr>
            <w:tcW w:w="851" w:type="dxa"/>
          </w:tcPr>
          <w:p w:rsidR="00A66BBC" w:rsidRDefault="00A66BBC" w:rsidP="00A66BBC">
            <w:pPr>
              <w:spacing w:before="60" w:after="60"/>
              <w:rPr>
                <w:rFonts w:cs="Arial"/>
                <w:sz w:val="16"/>
                <w:szCs w:val="16"/>
              </w:rPr>
            </w:pPr>
          </w:p>
        </w:tc>
        <w:tc>
          <w:tcPr>
            <w:tcW w:w="850" w:type="dxa"/>
          </w:tcPr>
          <w:p w:rsidR="00A66BBC" w:rsidRDefault="00A66BBC" w:rsidP="00A66BBC">
            <w:pPr>
              <w:tabs>
                <w:tab w:val="left" w:pos="284"/>
              </w:tabs>
              <w:spacing w:before="60" w:after="60"/>
              <w:rPr>
                <w:rFonts w:cs="Arial"/>
                <w:sz w:val="16"/>
                <w:szCs w:val="16"/>
              </w:rPr>
            </w:pPr>
          </w:p>
        </w:tc>
        <w:tc>
          <w:tcPr>
            <w:tcW w:w="2188" w:type="dxa"/>
          </w:tcPr>
          <w:p w:rsidR="00A66BBC" w:rsidRPr="00F13474" w:rsidRDefault="00A66BBC" w:rsidP="00A66BBC">
            <w:pPr>
              <w:tabs>
                <w:tab w:val="left" w:pos="284"/>
              </w:tabs>
              <w:spacing w:before="60" w:after="60"/>
              <w:rPr>
                <w:rFonts w:cs="Arial"/>
                <w:sz w:val="16"/>
                <w:szCs w:val="16"/>
              </w:rPr>
            </w:pPr>
            <w:r>
              <w:rPr>
                <w:rFonts w:cs="Arial"/>
                <w:sz w:val="16"/>
                <w:szCs w:val="16"/>
              </w:rPr>
              <w:t>Code from Reference data file.</w:t>
            </w:r>
          </w:p>
        </w:tc>
      </w:tr>
      <w:tr w:rsidR="00A66BBC" w:rsidRPr="00B8114A" w:rsidTr="00B56EFC">
        <w:tc>
          <w:tcPr>
            <w:tcW w:w="3369" w:type="dxa"/>
          </w:tcPr>
          <w:p w:rsidR="00A66BBC" w:rsidRPr="002650C7" w:rsidRDefault="00A66BBC" w:rsidP="00A66BBC">
            <w:pPr>
              <w:spacing w:before="60" w:after="60"/>
              <w:rPr>
                <w:rFonts w:cs="Arial"/>
                <w:sz w:val="16"/>
                <w:szCs w:val="16"/>
              </w:rPr>
            </w:pPr>
            <w:r w:rsidRPr="00A66BBC">
              <w:rPr>
                <w:rFonts w:cs="Arial"/>
                <w:sz w:val="16"/>
                <w:szCs w:val="16"/>
              </w:rPr>
              <w:t>IsClientACarer</w:t>
            </w:r>
          </w:p>
        </w:tc>
        <w:tc>
          <w:tcPr>
            <w:tcW w:w="1134" w:type="dxa"/>
          </w:tcPr>
          <w:p w:rsidR="00A66BBC" w:rsidRDefault="00A66BBC" w:rsidP="00A66BBC">
            <w:pPr>
              <w:spacing w:before="60" w:after="60"/>
              <w:rPr>
                <w:rFonts w:cs="Arial"/>
                <w:sz w:val="16"/>
                <w:szCs w:val="16"/>
              </w:rPr>
            </w:pPr>
            <w:r>
              <w:rPr>
                <w:rFonts w:cs="Arial"/>
                <w:sz w:val="16"/>
                <w:szCs w:val="16"/>
              </w:rPr>
              <w:t>Optional</w:t>
            </w:r>
          </w:p>
        </w:tc>
        <w:tc>
          <w:tcPr>
            <w:tcW w:w="850" w:type="dxa"/>
          </w:tcPr>
          <w:p w:rsidR="00A66BBC" w:rsidRDefault="0088069B" w:rsidP="00A66BBC">
            <w:pPr>
              <w:spacing w:before="60" w:after="60"/>
              <w:rPr>
                <w:rFonts w:cs="Arial"/>
                <w:sz w:val="16"/>
                <w:szCs w:val="16"/>
              </w:rPr>
            </w:pPr>
            <w:r>
              <w:rPr>
                <w:rFonts w:cs="Arial"/>
                <w:sz w:val="16"/>
                <w:szCs w:val="16"/>
              </w:rPr>
              <w:t>Boolean</w:t>
            </w:r>
          </w:p>
        </w:tc>
        <w:tc>
          <w:tcPr>
            <w:tcW w:w="851" w:type="dxa"/>
          </w:tcPr>
          <w:p w:rsidR="00A66BBC" w:rsidRDefault="00A66BBC" w:rsidP="00A66BBC">
            <w:pPr>
              <w:spacing w:before="60" w:after="60"/>
              <w:rPr>
                <w:rFonts w:cs="Arial"/>
                <w:sz w:val="16"/>
                <w:szCs w:val="16"/>
              </w:rPr>
            </w:pPr>
          </w:p>
        </w:tc>
        <w:tc>
          <w:tcPr>
            <w:tcW w:w="850" w:type="dxa"/>
          </w:tcPr>
          <w:p w:rsidR="00A66BBC" w:rsidRDefault="00A66BBC" w:rsidP="00A66BBC">
            <w:pPr>
              <w:tabs>
                <w:tab w:val="left" w:pos="284"/>
              </w:tabs>
              <w:spacing w:before="60" w:after="60"/>
              <w:rPr>
                <w:rFonts w:cs="Arial"/>
                <w:sz w:val="16"/>
                <w:szCs w:val="16"/>
              </w:rPr>
            </w:pPr>
          </w:p>
        </w:tc>
        <w:tc>
          <w:tcPr>
            <w:tcW w:w="2188" w:type="dxa"/>
          </w:tcPr>
          <w:p w:rsidR="00A66BBC" w:rsidRDefault="00A66BBC" w:rsidP="00A66BBC">
            <w:pPr>
              <w:tabs>
                <w:tab w:val="left" w:pos="284"/>
              </w:tabs>
              <w:spacing w:before="60" w:after="60"/>
              <w:rPr>
                <w:rFonts w:cs="Arial"/>
                <w:sz w:val="16"/>
                <w:szCs w:val="16"/>
              </w:rPr>
            </w:pPr>
            <w:r>
              <w:rPr>
                <w:rFonts w:cs="Arial"/>
                <w:sz w:val="16"/>
                <w:szCs w:val="16"/>
              </w:rPr>
              <w:t xml:space="preserve">Valid values: </w:t>
            </w:r>
          </w:p>
          <w:p w:rsidR="00A66BBC" w:rsidRDefault="00A66BBC" w:rsidP="00A66BBC">
            <w:pPr>
              <w:tabs>
                <w:tab w:val="left" w:pos="284"/>
              </w:tabs>
              <w:spacing w:before="60" w:after="60"/>
              <w:rPr>
                <w:rFonts w:cs="Arial"/>
                <w:sz w:val="16"/>
                <w:szCs w:val="16"/>
              </w:rPr>
            </w:pPr>
            <w:r w:rsidRPr="00284DD2">
              <w:rPr>
                <w:rFonts w:cs="Arial"/>
                <w:b/>
                <w:sz w:val="16"/>
                <w:szCs w:val="16"/>
              </w:rPr>
              <w:t>true</w:t>
            </w:r>
            <w:r>
              <w:rPr>
                <w:rFonts w:cs="Arial"/>
                <w:sz w:val="16"/>
                <w:szCs w:val="16"/>
              </w:rPr>
              <w:t xml:space="preserve"> = If Client is a carer</w:t>
            </w:r>
          </w:p>
          <w:p w:rsidR="00A66BBC" w:rsidRDefault="00A66BBC" w:rsidP="00A66BBC">
            <w:pPr>
              <w:tabs>
                <w:tab w:val="left" w:pos="284"/>
              </w:tabs>
              <w:spacing w:before="60" w:after="60"/>
              <w:rPr>
                <w:rFonts w:cs="Arial"/>
                <w:sz w:val="16"/>
                <w:szCs w:val="16"/>
              </w:rPr>
            </w:pPr>
            <w:r w:rsidRPr="00284DD2">
              <w:rPr>
                <w:rFonts w:cs="Arial"/>
                <w:b/>
                <w:sz w:val="16"/>
                <w:szCs w:val="16"/>
              </w:rPr>
              <w:t>false</w:t>
            </w:r>
            <w:r>
              <w:rPr>
                <w:rFonts w:cs="Arial"/>
                <w:b/>
                <w:sz w:val="16"/>
                <w:szCs w:val="16"/>
              </w:rPr>
              <w:t xml:space="preserve"> =</w:t>
            </w:r>
            <w:r>
              <w:rPr>
                <w:rFonts w:cs="Arial"/>
                <w:sz w:val="16"/>
                <w:szCs w:val="16"/>
              </w:rPr>
              <w:t xml:space="preserve"> if client is not a carer</w:t>
            </w:r>
          </w:p>
        </w:tc>
      </w:tr>
      <w:tr w:rsidR="00A66BBC" w:rsidRPr="00B8114A" w:rsidTr="00B56EFC">
        <w:tc>
          <w:tcPr>
            <w:tcW w:w="3369" w:type="dxa"/>
          </w:tcPr>
          <w:p w:rsidR="00A66BBC" w:rsidRPr="002650C7" w:rsidRDefault="00A66BBC" w:rsidP="00A66BBC">
            <w:pPr>
              <w:spacing w:before="60" w:after="60"/>
              <w:rPr>
                <w:rFonts w:cs="Arial"/>
                <w:sz w:val="16"/>
                <w:szCs w:val="16"/>
              </w:rPr>
            </w:pPr>
            <w:r w:rsidRPr="00A66BBC">
              <w:rPr>
                <w:rFonts w:cs="Arial"/>
                <w:sz w:val="16"/>
                <w:szCs w:val="16"/>
              </w:rPr>
              <w:t>NDISEligibilityCode</w:t>
            </w:r>
          </w:p>
        </w:tc>
        <w:tc>
          <w:tcPr>
            <w:tcW w:w="1134" w:type="dxa"/>
          </w:tcPr>
          <w:p w:rsidR="00A66BBC" w:rsidRDefault="00A66BBC" w:rsidP="00A66BBC">
            <w:pPr>
              <w:spacing w:before="60" w:after="60"/>
              <w:rPr>
                <w:rFonts w:cs="Arial"/>
                <w:sz w:val="16"/>
                <w:szCs w:val="16"/>
              </w:rPr>
            </w:pPr>
            <w:r>
              <w:rPr>
                <w:rFonts w:cs="Arial"/>
                <w:sz w:val="16"/>
                <w:szCs w:val="16"/>
              </w:rPr>
              <w:t>Optional</w:t>
            </w:r>
          </w:p>
        </w:tc>
        <w:tc>
          <w:tcPr>
            <w:tcW w:w="850" w:type="dxa"/>
          </w:tcPr>
          <w:p w:rsidR="00A66BBC" w:rsidRDefault="00A66BBC" w:rsidP="00A66BBC">
            <w:pPr>
              <w:spacing w:before="60" w:after="60"/>
              <w:rPr>
                <w:rFonts w:cs="Arial"/>
                <w:sz w:val="16"/>
                <w:szCs w:val="16"/>
              </w:rPr>
            </w:pPr>
            <w:r>
              <w:rPr>
                <w:rFonts w:cs="Arial"/>
                <w:sz w:val="16"/>
                <w:szCs w:val="16"/>
              </w:rPr>
              <w:t>string</w:t>
            </w:r>
          </w:p>
        </w:tc>
        <w:tc>
          <w:tcPr>
            <w:tcW w:w="851" w:type="dxa"/>
          </w:tcPr>
          <w:p w:rsidR="00A66BBC" w:rsidRDefault="00A66BBC" w:rsidP="00A66BBC">
            <w:pPr>
              <w:spacing w:before="60" w:after="60"/>
              <w:rPr>
                <w:rFonts w:cs="Arial"/>
                <w:sz w:val="16"/>
                <w:szCs w:val="16"/>
              </w:rPr>
            </w:pPr>
          </w:p>
        </w:tc>
        <w:tc>
          <w:tcPr>
            <w:tcW w:w="850" w:type="dxa"/>
          </w:tcPr>
          <w:p w:rsidR="00A66BBC" w:rsidRDefault="00A66BBC" w:rsidP="00A66BBC">
            <w:pPr>
              <w:tabs>
                <w:tab w:val="left" w:pos="284"/>
              </w:tabs>
              <w:spacing w:before="60" w:after="60"/>
              <w:rPr>
                <w:rFonts w:cs="Arial"/>
                <w:sz w:val="16"/>
                <w:szCs w:val="16"/>
              </w:rPr>
            </w:pPr>
          </w:p>
        </w:tc>
        <w:tc>
          <w:tcPr>
            <w:tcW w:w="2188" w:type="dxa"/>
          </w:tcPr>
          <w:p w:rsidR="00A66BBC" w:rsidRPr="00F13474" w:rsidRDefault="00A66BBC" w:rsidP="00A66BBC">
            <w:pPr>
              <w:tabs>
                <w:tab w:val="left" w:pos="284"/>
              </w:tabs>
              <w:spacing w:before="60" w:after="60"/>
              <w:rPr>
                <w:rFonts w:cs="Arial"/>
                <w:sz w:val="16"/>
                <w:szCs w:val="16"/>
              </w:rPr>
            </w:pPr>
            <w:r>
              <w:rPr>
                <w:rFonts w:cs="Arial"/>
                <w:sz w:val="16"/>
                <w:szCs w:val="16"/>
              </w:rPr>
              <w:t>Code from Reference data file.</w:t>
            </w:r>
          </w:p>
        </w:tc>
      </w:tr>
    </w:tbl>
    <w:p w:rsidR="00333EC8" w:rsidRDefault="00333EC8" w:rsidP="00333EC8">
      <w:pPr>
        <w:pStyle w:val="Heading4"/>
        <w:numPr>
          <w:ilvl w:val="3"/>
          <w:numId w:val="1"/>
        </w:numPr>
        <w:rPr>
          <w:i w:val="0"/>
        </w:rPr>
      </w:pPr>
      <w:r w:rsidRPr="00060ADA">
        <w:rPr>
          <w:i w:val="0"/>
        </w:rPr>
        <w:t>Client Node XML</w:t>
      </w:r>
    </w:p>
    <w:p w:rsidR="00333EC8" w:rsidRDefault="00333EC8" w:rsidP="00333EC8">
      <w:r>
        <w:t xml:space="preserve">Sample </w:t>
      </w:r>
      <w:r w:rsidRPr="003162FB">
        <w:rPr>
          <w:i/>
        </w:rPr>
        <w:t>Client</w:t>
      </w:r>
      <w:r>
        <w:t xml:space="preserve"> node XML with Schema validation rules:</w:t>
      </w:r>
    </w:p>
    <w:p w:rsidR="00D80A18" w:rsidRPr="00D87B81" w:rsidRDefault="00D80A18"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Client</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7149F4">
        <w:rPr>
          <w:rFonts w:ascii="Consolas" w:hAnsi="Consolas" w:cs="Consolas"/>
          <w:color w:val="008000"/>
          <w:sz w:val="14"/>
          <w:szCs w:val="14"/>
        </w:rPr>
        <w:t>Mandatory</w:t>
      </w:r>
      <w:r w:rsidRPr="00D87B81">
        <w:rPr>
          <w:rFonts w:ascii="Consolas" w:hAnsi="Consolas" w:cs="Consolas"/>
          <w:color w:val="008000"/>
          <w:sz w:val="14"/>
          <w:szCs w:val="14"/>
        </w:rPr>
        <w:t>.</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ClientId</w:t>
      </w:r>
      <w:r w:rsidRPr="00D87B81">
        <w:rPr>
          <w:rFonts w:ascii="Consolas" w:hAnsi="Consolas" w:cs="Consolas"/>
          <w:color w:val="0000FF"/>
          <w:sz w:val="14"/>
          <w:szCs w:val="14"/>
        </w:rPr>
        <w:t>&gt;</w:t>
      </w:r>
      <w:r w:rsidRPr="00D87B81">
        <w:rPr>
          <w:rFonts w:ascii="Consolas" w:hAnsi="Consolas" w:cs="Consolas"/>
          <w:color w:val="000000"/>
          <w:sz w:val="14"/>
          <w:szCs w:val="14"/>
        </w:rPr>
        <w:t>CL</w:t>
      </w:r>
      <w:r w:rsidR="00E4330D">
        <w:rPr>
          <w:rFonts w:ascii="Consolas" w:hAnsi="Consolas" w:cs="Consolas"/>
          <w:color w:val="000000"/>
          <w:sz w:val="14"/>
          <w:szCs w:val="14"/>
        </w:rPr>
        <w:t>0012</w:t>
      </w:r>
      <w:r w:rsidRPr="00D87B81">
        <w:rPr>
          <w:rFonts w:ascii="Consolas" w:hAnsi="Consolas" w:cs="Consolas"/>
          <w:color w:val="0000FF"/>
          <w:sz w:val="14"/>
          <w:szCs w:val="14"/>
        </w:rPr>
        <w:t>&lt;/</w:t>
      </w:r>
      <w:r w:rsidRPr="00D87B81">
        <w:rPr>
          <w:rFonts w:ascii="Consolas" w:hAnsi="Consolas" w:cs="Consolas"/>
          <w:color w:val="A31515"/>
          <w:sz w:val="14"/>
          <w:szCs w:val="14"/>
        </w:rPr>
        <w:t>ClientId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9F21D2">
        <w:rPr>
          <w:rFonts w:ascii="Consolas" w:hAnsi="Consolas" w:cs="Consolas"/>
          <w:color w:val="008000"/>
          <w:sz w:val="14"/>
          <w:szCs w:val="14"/>
        </w:rPr>
        <w:t>Not</w:t>
      </w:r>
      <w:r w:rsidRPr="00D87B81">
        <w:rPr>
          <w:rFonts w:ascii="Consolas" w:hAnsi="Consolas" w:cs="Consolas"/>
          <w:color w:val="008000"/>
          <w:sz w:val="14"/>
          <w:szCs w:val="14"/>
        </w:rPr>
        <w:t xml:space="preserve">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Slk</w:t>
      </w:r>
      <w:r w:rsidRPr="00D87B81">
        <w:rPr>
          <w:rFonts w:ascii="Consolas" w:hAnsi="Consolas" w:cs="Consolas"/>
          <w:color w:val="0000FF"/>
          <w:sz w:val="14"/>
          <w:szCs w:val="14"/>
        </w:rPr>
        <w:t>&gt;</w:t>
      </w:r>
      <w:r w:rsidRPr="00D87B81">
        <w:rPr>
          <w:rFonts w:ascii="Consolas" w:hAnsi="Consolas" w:cs="Consolas"/>
          <w:color w:val="000000"/>
          <w:sz w:val="14"/>
          <w:szCs w:val="14"/>
        </w:rPr>
        <w:t>LO2OE</w:t>
      </w:r>
      <w:r w:rsidR="00061DAB">
        <w:rPr>
          <w:rFonts w:ascii="Consolas" w:hAnsi="Consolas" w:cs="Consolas"/>
          <w:color w:val="000000"/>
          <w:sz w:val="14"/>
          <w:szCs w:val="14"/>
        </w:rPr>
        <w:t>24</w:t>
      </w:r>
      <w:r w:rsidR="00EB0FFD">
        <w:rPr>
          <w:rFonts w:ascii="Consolas" w:hAnsi="Consolas" w:cs="Consolas"/>
          <w:color w:val="000000"/>
          <w:sz w:val="14"/>
          <w:szCs w:val="14"/>
        </w:rPr>
        <w:t>02</w:t>
      </w:r>
      <w:r w:rsidRPr="00D87B81">
        <w:rPr>
          <w:rFonts w:ascii="Consolas" w:hAnsi="Consolas" w:cs="Consolas"/>
          <w:color w:val="000000"/>
          <w:sz w:val="14"/>
          <w:szCs w:val="14"/>
        </w:rPr>
        <w:t>20141</w:t>
      </w:r>
      <w:r w:rsidRPr="00D87B81">
        <w:rPr>
          <w:rFonts w:ascii="Consolas" w:hAnsi="Consolas" w:cs="Consolas"/>
          <w:color w:val="0000FF"/>
          <w:sz w:val="14"/>
          <w:szCs w:val="14"/>
        </w:rPr>
        <w:t>&lt;/</w:t>
      </w:r>
      <w:r w:rsidRPr="00D87B81">
        <w:rPr>
          <w:rFonts w:ascii="Consolas" w:hAnsi="Consolas" w:cs="Consolas"/>
          <w:color w:val="A31515"/>
          <w:sz w:val="14"/>
          <w:szCs w:val="14"/>
        </w:rPr>
        <w:t>Slk</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Values allowed true or false in lower case.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ConsentToProvideDetails</w:t>
      </w:r>
      <w:r w:rsidRPr="00D87B81">
        <w:rPr>
          <w:rFonts w:ascii="Consolas" w:hAnsi="Consolas" w:cs="Consolas"/>
          <w:color w:val="0000FF"/>
          <w:sz w:val="14"/>
          <w:szCs w:val="14"/>
        </w:rPr>
        <w:t>&gt;</w:t>
      </w:r>
      <w:r w:rsidRPr="00D87B81">
        <w:rPr>
          <w:rFonts w:ascii="Consolas" w:hAnsi="Consolas" w:cs="Consolas"/>
          <w:color w:val="000000"/>
          <w:sz w:val="14"/>
          <w:szCs w:val="14"/>
        </w:rPr>
        <w:t>true</w:t>
      </w:r>
      <w:r w:rsidRPr="00D87B81">
        <w:rPr>
          <w:rFonts w:ascii="Consolas" w:hAnsi="Consolas" w:cs="Consolas"/>
          <w:color w:val="0000FF"/>
          <w:sz w:val="14"/>
          <w:szCs w:val="14"/>
        </w:rPr>
        <w:t>&lt;/</w:t>
      </w:r>
      <w:r w:rsidRPr="00D87B81">
        <w:rPr>
          <w:rFonts w:ascii="Consolas" w:hAnsi="Consolas" w:cs="Consolas"/>
          <w:color w:val="A31515"/>
          <w:sz w:val="14"/>
          <w:szCs w:val="14"/>
        </w:rPr>
        <w:t>ConsentToProvideDetails</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Values allowed true or false in lower case.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ConsentedForFutureContacts</w:t>
      </w:r>
      <w:r w:rsidRPr="00D87B81">
        <w:rPr>
          <w:rFonts w:ascii="Consolas" w:hAnsi="Consolas" w:cs="Consolas"/>
          <w:color w:val="0000FF"/>
          <w:sz w:val="14"/>
          <w:szCs w:val="14"/>
        </w:rPr>
        <w:t>&gt;</w:t>
      </w:r>
      <w:r w:rsidRPr="00D87B81">
        <w:rPr>
          <w:rFonts w:ascii="Consolas" w:hAnsi="Consolas" w:cs="Consolas"/>
          <w:color w:val="000000"/>
          <w:sz w:val="14"/>
          <w:szCs w:val="14"/>
        </w:rPr>
        <w:t>true</w:t>
      </w:r>
      <w:r w:rsidRPr="00D87B81">
        <w:rPr>
          <w:rFonts w:ascii="Consolas" w:hAnsi="Consolas" w:cs="Consolas"/>
          <w:color w:val="0000FF"/>
          <w:sz w:val="14"/>
          <w:szCs w:val="14"/>
        </w:rPr>
        <w:t>&lt;/</w:t>
      </w:r>
      <w:r w:rsidRPr="00D87B81">
        <w:rPr>
          <w:rFonts w:ascii="Consolas" w:hAnsi="Consolas" w:cs="Consolas"/>
          <w:color w:val="A31515"/>
          <w:sz w:val="14"/>
          <w:szCs w:val="14"/>
        </w:rPr>
        <w:t>ConsentedForFutureContacts</w:t>
      </w:r>
      <w:r w:rsidRPr="00D87B81">
        <w:rPr>
          <w:rFonts w:ascii="Consolas" w:hAnsi="Consolas" w:cs="Consolas"/>
          <w:color w:val="0000FF"/>
          <w:sz w:val="14"/>
          <w:szCs w:val="14"/>
        </w:rPr>
        <w:t xml:space="preserve">&gt;  </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GivenName</w:t>
      </w:r>
      <w:r w:rsidRPr="00D87B81">
        <w:rPr>
          <w:rFonts w:ascii="Consolas" w:hAnsi="Consolas" w:cs="Consolas"/>
          <w:color w:val="0000FF"/>
          <w:sz w:val="14"/>
          <w:szCs w:val="14"/>
        </w:rPr>
        <w:t>&gt;</w:t>
      </w:r>
      <w:r w:rsidRPr="00D87B81">
        <w:rPr>
          <w:rFonts w:ascii="Consolas" w:hAnsi="Consolas" w:cs="Consolas"/>
          <w:color w:val="000000"/>
          <w:sz w:val="14"/>
          <w:szCs w:val="14"/>
        </w:rPr>
        <w:t>Joe</w:t>
      </w:r>
      <w:r w:rsidRPr="00D87B81">
        <w:rPr>
          <w:rFonts w:ascii="Consolas" w:hAnsi="Consolas" w:cs="Consolas"/>
          <w:color w:val="0000FF"/>
          <w:sz w:val="14"/>
          <w:szCs w:val="14"/>
        </w:rPr>
        <w:t>&lt;/</w:t>
      </w:r>
      <w:r w:rsidRPr="00D87B81">
        <w:rPr>
          <w:rFonts w:ascii="Consolas" w:hAnsi="Consolas" w:cs="Consolas"/>
          <w:color w:val="A31515"/>
          <w:sz w:val="14"/>
          <w:szCs w:val="14"/>
        </w:rPr>
        <w:t>GivenName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FamilyName</w:t>
      </w:r>
      <w:r w:rsidRPr="00D87B81">
        <w:rPr>
          <w:rFonts w:ascii="Consolas" w:hAnsi="Consolas" w:cs="Consolas"/>
          <w:color w:val="0000FF"/>
          <w:sz w:val="14"/>
          <w:szCs w:val="14"/>
        </w:rPr>
        <w:t>&gt;</w:t>
      </w:r>
      <w:r w:rsidRPr="00D87B81">
        <w:rPr>
          <w:rFonts w:ascii="Consolas" w:hAnsi="Consolas" w:cs="Consolas"/>
          <w:color w:val="000000"/>
          <w:sz w:val="14"/>
          <w:szCs w:val="14"/>
        </w:rPr>
        <w:t>Blog</w:t>
      </w:r>
      <w:r w:rsidRPr="00D87B81">
        <w:rPr>
          <w:rFonts w:ascii="Consolas" w:hAnsi="Consolas" w:cs="Consolas"/>
          <w:color w:val="0000FF"/>
          <w:sz w:val="14"/>
          <w:szCs w:val="14"/>
        </w:rPr>
        <w:t>&lt;/</w:t>
      </w:r>
      <w:r w:rsidRPr="00D87B81">
        <w:rPr>
          <w:rFonts w:ascii="Consolas" w:hAnsi="Consolas" w:cs="Consolas"/>
          <w:color w:val="A31515"/>
          <w:sz w:val="14"/>
          <w:szCs w:val="14"/>
        </w:rPr>
        <w:t>FamilyName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Values allowed true or false in lower case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IsUsingPsuedonym</w:t>
      </w:r>
      <w:r w:rsidRPr="00D87B81">
        <w:rPr>
          <w:rFonts w:ascii="Consolas" w:hAnsi="Consolas" w:cs="Consolas"/>
          <w:color w:val="0000FF"/>
          <w:sz w:val="14"/>
          <w:szCs w:val="14"/>
        </w:rPr>
        <w:t>&gt;</w:t>
      </w:r>
      <w:r w:rsidRPr="00D87B81">
        <w:rPr>
          <w:rFonts w:ascii="Consolas" w:hAnsi="Consolas" w:cs="Consolas"/>
          <w:color w:val="000000"/>
          <w:sz w:val="14"/>
          <w:szCs w:val="14"/>
        </w:rPr>
        <w:t>false</w:t>
      </w:r>
      <w:r w:rsidRPr="00D87B81">
        <w:rPr>
          <w:rFonts w:ascii="Consolas" w:hAnsi="Consolas" w:cs="Consolas"/>
          <w:color w:val="0000FF"/>
          <w:sz w:val="14"/>
          <w:szCs w:val="14"/>
        </w:rPr>
        <w:t>&lt;/</w:t>
      </w:r>
      <w:r w:rsidRPr="00D87B81">
        <w:rPr>
          <w:rFonts w:ascii="Consolas" w:hAnsi="Consolas" w:cs="Consolas"/>
          <w:color w:val="A31515"/>
          <w:sz w:val="14"/>
          <w:szCs w:val="14"/>
        </w:rPr>
        <w:t>IsUsingPsuedonym</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Must be in a valid datetime.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BirthDate</w:t>
      </w:r>
      <w:r w:rsidRPr="00D87B81">
        <w:rPr>
          <w:rFonts w:ascii="Consolas" w:hAnsi="Consolas" w:cs="Consolas"/>
          <w:color w:val="0000FF"/>
          <w:sz w:val="14"/>
          <w:szCs w:val="14"/>
        </w:rPr>
        <w:t>&gt;</w:t>
      </w:r>
      <w:r w:rsidRPr="00D87B81">
        <w:rPr>
          <w:rFonts w:ascii="Consolas" w:hAnsi="Consolas" w:cs="Consolas"/>
          <w:color w:val="000000"/>
          <w:sz w:val="14"/>
          <w:szCs w:val="14"/>
        </w:rPr>
        <w:t>2014-02-24</w:t>
      </w:r>
      <w:r w:rsidRPr="00D87B81">
        <w:rPr>
          <w:rFonts w:ascii="Consolas" w:hAnsi="Consolas" w:cs="Consolas"/>
          <w:color w:val="0000FF"/>
          <w:sz w:val="14"/>
          <w:szCs w:val="14"/>
        </w:rPr>
        <w:t>&lt;/</w:t>
      </w:r>
      <w:r w:rsidRPr="00D87B81">
        <w:rPr>
          <w:rFonts w:ascii="Consolas" w:hAnsi="Consolas" w:cs="Consolas"/>
          <w:color w:val="A31515"/>
          <w:sz w:val="14"/>
          <w:szCs w:val="14"/>
        </w:rPr>
        <w:t>BirthDate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Values allowed true or false in lower case.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IsBirthDateAnEstimate</w:t>
      </w:r>
      <w:r w:rsidRPr="00D87B81">
        <w:rPr>
          <w:rFonts w:ascii="Consolas" w:hAnsi="Consolas" w:cs="Consolas"/>
          <w:color w:val="0000FF"/>
          <w:sz w:val="14"/>
          <w:szCs w:val="14"/>
        </w:rPr>
        <w:t>&gt;</w:t>
      </w:r>
      <w:r w:rsidRPr="00D87B81">
        <w:rPr>
          <w:rFonts w:ascii="Consolas" w:hAnsi="Consolas" w:cs="Consolas"/>
          <w:color w:val="000000"/>
          <w:sz w:val="14"/>
          <w:szCs w:val="14"/>
        </w:rPr>
        <w:t>false</w:t>
      </w:r>
      <w:r w:rsidRPr="00D87B81">
        <w:rPr>
          <w:rFonts w:ascii="Consolas" w:hAnsi="Consolas" w:cs="Consolas"/>
          <w:color w:val="0000FF"/>
          <w:sz w:val="14"/>
          <w:szCs w:val="14"/>
        </w:rPr>
        <w:t>&lt;/</w:t>
      </w:r>
      <w:r w:rsidRPr="00D87B81">
        <w:rPr>
          <w:rFonts w:ascii="Consolas" w:hAnsi="Consolas" w:cs="Consolas"/>
          <w:color w:val="A31515"/>
          <w:sz w:val="14"/>
          <w:szCs w:val="14"/>
        </w:rPr>
        <w:t>IsBirthDateAnEstimate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GenderCode</w:t>
      </w:r>
      <w:r w:rsidRPr="00D87B81">
        <w:rPr>
          <w:rFonts w:ascii="Consolas" w:hAnsi="Consolas" w:cs="Consolas"/>
          <w:color w:val="0000FF"/>
          <w:sz w:val="14"/>
          <w:szCs w:val="14"/>
        </w:rPr>
        <w:t>&gt;</w:t>
      </w:r>
      <w:r w:rsidRPr="00D87B81">
        <w:rPr>
          <w:rFonts w:ascii="Consolas" w:hAnsi="Consolas" w:cs="Consolas"/>
          <w:color w:val="000000"/>
          <w:sz w:val="14"/>
          <w:szCs w:val="14"/>
        </w:rPr>
        <w:t>MALE</w:t>
      </w:r>
      <w:r w:rsidRPr="00D87B81">
        <w:rPr>
          <w:rFonts w:ascii="Consolas" w:hAnsi="Consolas" w:cs="Consolas"/>
          <w:color w:val="0000FF"/>
          <w:sz w:val="14"/>
          <w:szCs w:val="14"/>
        </w:rPr>
        <w:t>&lt;/</w:t>
      </w:r>
      <w:r w:rsidRPr="00D87B81">
        <w:rPr>
          <w:rFonts w:ascii="Consolas" w:hAnsi="Consolas" w:cs="Consolas"/>
          <w:color w:val="A31515"/>
          <w:sz w:val="14"/>
          <w:szCs w:val="14"/>
        </w:rPr>
        <w:t>GenderCode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CountryOfBirthCode</w:t>
      </w:r>
      <w:r w:rsidRPr="00D87B81">
        <w:rPr>
          <w:rFonts w:ascii="Consolas" w:hAnsi="Consolas" w:cs="Consolas"/>
          <w:color w:val="0000FF"/>
          <w:sz w:val="14"/>
          <w:szCs w:val="14"/>
        </w:rPr>
        <w:t>&gt;</w:t>
      </w:r>
      <w:r w:rsidRPr="00D87B81">
        <w:rPr>
          <w:rFonts w:ascii="Consolas" w:hAnsi="Consolas" w:cs="Consolas"/>
          <w:color w:val="000000"/>
          <w:sz w:val="14"/>
          <w:szCs w:val="14"/>
        </w:rPr>
        <w:t>1101</w:t>
      </w:r>
      <w:r w:rsidRPr="00D87B81">
        <w:rPr>
          <w:rFonts w:ascii="Consolas" w:hAnsi="Consolas" w:cs="Consolas"/>
          <w:color w:val="0000FF"/>
          <w:sz w:val="14"/>
          <w:szCs w:val="14"/>
        </w:rPr>
        <w:t>&lt;/</w:t>
      </w:r>
      <w:r w:rsidRPr="00D87B81">
        <w:rPr>
          <w:rFonts w:ascii="Consolas" w:hAnsi="Consolas" w:cs="Consolas"/>
          <w:color w:val="A31515"/>
          <w:sz w:val="14"/>
          <w:szCs w:val="14"/>
        </w:rPr>
        <w:t>CountryOfBirthCode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lastRenderedPageBreak/>
        <w:t>&lt;</w:t>
      </w:r>
      <w:r w:rsidRPr="00D87B81">
        <w:rPr>
          <w:rFonts w:ascii="Consolas" w:hAnsi="Consolas" w:cs="Consolas"/>
          <w:color w:val="A31515"/>
          <w:sz w:val="14"/>
          <w:szCs w:val="14"/>
        </w:rPr>
        <w:t>LanguageSpokenAtHomeCode</w:t>
      </w:r>
      <w:r w:rsidRPr="00D87B81">
        <w:rPr>
          <w:rFonts w:ascii="Consolas" w:hAnsi="Consolas" w:cs="Consolas"/>
          <w:color w:val="0000FF"/>
          <w:sz w:val="14"/>
          <w:szCs w:val="14"/>
        </w:rPr>
        <w:t>&gt;</w:t>
      </w:r>
      <w:r w:rsidRPr="00D87B81">
        <w:rPr>
          <w:rFonts w:ascii="Consolas" w:hAnsi="Consolas" w:cs="Consolas"/>
          <w:color w:val="000000"/>
          <w:sz w:val="14"/>
          <w:szCs w:val="14"/>
        </w:rPr>
        <w:t>1201</w:t>
      </w:r>
      <w:r w:rsidRPr="00D87B81">
        <w:rPr>
          <w:rFonts w:ascii="Consolas" w:hAnsi="Consolas" w:cs="Consolas"/>
          <w:color w:val="0000FF"/>
          <w:sz w:val="14"/>
          <w:szCs w:val="14"/>
        </w:rPr>
        <w:t>&lt;/</w:t>
      </w:r>
      <w:r w:rsidRPr="00D87B81">
        <w:rPr>
          <w:rFonts w:ascii="Consolas" w:hAnsi="Consolas" w:cs="Consolas"/>
          <w:color w:val="A31515"/>
          <w:sz w:val="14"/>
          <w:szCs w:val="14"/>
        </w:rPr>
        <w:t>LanguageSpokenAtHomeCode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AboriginalOrTorresStraitIslanderOriginCode</w:t>
      </w:r>
      <w:r w:rsidRPr="00D87B81">
        <w:rPr>
          <w:rFonts w:ascii="Consolas" w:hAnsi="Consolas" w:cs="Consolas"/>
          <w:color w:val="0000FF"/>
          <w:sz w:val="14"/>
          <w:szCs w:val="14"/>
        </w:rPr>
        <w:t>&gt;</w:t>
      </w:r>
      <w:r w:rsidRPr="00D87B81">
        <w:rPr>
          <w:rFonts w:ascii="Consolas" w:hAnsi="Consolas" w:cs="Consolas"/>
          <w:color w:val="000000"/>
          <w:sz w:val="14"/>
          <w:szCs w:val="14"/>
        </w:rPr>
        <w:t>NO</w:t>
      </w:r>
      <w:r w:rsidRPr="00D87B81">
        <w:rPr>
          <w:rFonts w:ascii="Consolas" w:hAnsi="Consolas" w:cs="Consolas"/>
          <w:color w:val="0000FF"/>
          <w:sz w:val="14"/>
          <w:szCs w:val="14"/>
        </w:rPr>
        <w:t>&lt;/</w:t>
      </w:r>
      <w:r w:rsidRPr="00D87B81">
        <w:rPr>
          <w:rFonts w:ascii="Consolas" w:hAnsi="Consolas" w:cs="Consolas"/>
          <w:color w:val="A31515"/>
          <w:sz w:val="14"/>
          <w:szCs w:val="14"/>
        </w:rPr>
        <w:t>AboriginalOrTorresStraitIslanderOriginCode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Values allowed true or false in lower case.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HasDisabilities</w:t>
      </w:r>
      <w:r w:rsidRPr="00D87B81">
        <w:rPr>
          <w:rFonts w:ascii="Consolas" w:hAnsi="Consolas" w:cs="Consolas"/>
          <w:color w:val="0000FF"/>
          <w:sz w:val="14"/>
          <w:szCs w:val="14"/>
        </w:rPr>
        <w:t>&gt;</w:t>
      </w:r>
      <w:r w:rsidRPr="00D87B81">
        <w:rPr>
          <w:rFonts w:ascii="Consolas" w:hAnsi="Consolas" w:cs="Consolas"/>
          <w:color w:val="000000"/>
          <w:sz w:val="14"/>
          <w:szCs w:val="14"/>
        </w:rPr>
        <w:t>true</w:t>
      </w:r>
      <w:r w:rsidRPr="00D87B81">
        <w:rPr>
          <w:rFonts w:ascii="Consolas" w:hAnsi="Consolas" w:cs="Consolas"/>
          <w:color w:val="0000FF"/>
          <w:sz w:val="14"/>
          <w:szCs w:val="14"/>
        </w:rPr>
        <w:t>&lt;/</w:t>
      </w:r>
      <w:r w:rsidRPr="00D87B81">
        <w:rPr>
          <w:rFonts w:ascii="Consolas" w:hAnsi="Consolas" w:cs="Consolas"/>
          <w:color w:val="A31515"/>
          <w:sz w:val="14"/>
          <w:szCs w:val="14"/>
        </w:rPr>
        <w:t>HasDisabilities</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at least 1 DisabilityCode must be provided.</w:t>
      </w:r>
      <w:r w:rsidRPr="00D87B81">
        <w:rPr>
          <w:rFonts w:ascii="Consolas" w:hAnsi="Consolas" w:cs="Consolas"/>
          <w:color w:val="0000FF"/>
          <w:sz w:val="14"/>
          <w:szCs w:val="14"/>
        </w:rPr>
        <w:t>--&gt;</w:t>
      </w:r>
    </w:p>
    <w:p w:rsidR="00C226C4"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Disabilities</w:t>
      </w:r>
      <w:r w:rsidRPr="00D87B81">
        <w:rPr>
          <w:rFonts w:ascii="Consolas" w:hAnsi="Consolas" w:cs="Consolas"/>
          <w:color w:val="0000FF"/>
          <w:sz w:val="14"/>
          <w:szCs w:val="14"/>
        </w:rPr>
        <w:t>&gt;</w:t>
      </w:r>
    </w:p>
    <w:p w:rsidR="00D80A18" w:rsidRPr="00D87B81" w:rsidRDefault="00055061" w:rsidP="00C226C4">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Pr>
          <w:rFonts w:ascii="Consolas" w:hAnsi="Consolas" w:cs="Consolas"/>
          <w:color w:val="0000FF"/>
          <w:sz w:val="14"/>
          <w:szCs w:val="14"/>
        </w:rPr>
        <w:t xml:space="preserve"> </w:t>
      </w:r>
      <w:r w:rsidR="00D80A18" w:rsidRPr="00D87B81">
        <w:rPr>
          <w:rFonts w:ascii="Consolas" w:hAnsi="Consolas" w:cs="Consolas"/>
          <w:color w:val="0000FF"/>
          <w:sz w:val="14"/>
          <w:szCs w:val="14"/>
        </w:rPr>
        <w:t>&lt;</w:t>
      </w:r>
      <w:r w:rsidR="00D80A18" w:rsidRPr="00D87B81">
        <w:rPr>
          <w:rFonts w:ascii="Consolas" w:hAnsi="Consolas" w:cs="Consolas"/>
          <w:color w:val="A31515"/>
          <w:sz w:val="14"/>
          <w:szCs w:val="14"/>
        </w:rPr>
        <w:t>DisabilityCode</w:t>
      </w:r>
      <w:r w:rsidR="00D80A18" w:rsidRPr="00D87B81">
        <w:rPr>
          <w:rFonts w:ascii="Consolas" w:hAnsi="Consolas" w:cs="Consolas"/>
          <w:color w:val="0000FF"/>
          <w:sz w:val="14"/>
          <w:szCs w:val="14"/>
        </w:rPr>
        <w:t>&gt;</w:t>
      </w:r>
      <w:r w:rsidR="00D80A18" w:rsidRPr="00D87B81">
        <w:rPr>
          <w:rFonts w:ascii="Consolas" w:hAnsi="Consolas" w:cs="Consolas"/>
          <w:color w:val="000000"/>
          <w:sz w:val="14"/>
          <w:szCs w:val="14"/>
        </w:rPr>
        <w:t>P</w:t>
      </w:r>
      <w:r w:rsidR="00726413">
        <w:rPr>
          <w:rFonts w:ascii="Consolas" w:hAnsi="Consolas" w:cs="Consolas"/>
          <w:color w:val="000000"/>
          <w:sz w:val="14"/>
          <w:szCs w:val="14"/>
        </w:rPr>
        <w:t>HYSICAL</w:t>
      </w:r>
      <w:r w:rsidR="00D80A18" w:rsidRPr="00D87B81">
        <w:rPr>
          <w:rFonts w:ascii="Consolas" w:hAnsi="Consolas" w:cs="Consolas"/>
          <w:color w:val="0000FF"/>
          <w:sz w:val="14"/>
          <w:szCs w:val="14"/>
        </w:rPr>
        <w:t>&lt;/</w:t>
      </w:r>
      <w:r w:rsidR="00D80A18" w:rsidRPr="00D87B81">
        <w:rPr>
          <w:rFonts w:ascii="Consolas" w:hAnsi="Consolas" w:cs="Consolas"/>
          <w:color w:val="A31515"/>
          <w:sz w:val="14"/>
          <w:szCs w:val="14"/>
        </w:rPr>
        <w:t>DisabilityCode</w:t>
      </w:r>
      <w:r w:rsidR="00D80A18" w:rsidRPr="00D87B81">
        <w:rPr>
          <w:rFonts w:ascii="Consolas" w:hAnsi="Consolas" w:cs="Consolas"/>
          <w:color w:val="0000FF"/>
          <w:sz w:val="14"/>
          <w:szCs w:val="14"/>
        </w:rPr>
        <w:t>&gt;</w:t>
      </w:r>
    </w:p>
    <w:p w:rsidR="00D80A18"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Disabilities</w:t>
      </w:r>
      <w:r w:rsidRPr="00D87B81">
        <w:rPr>
          <w:rFonts w:ascii="Consolas" w:hAnsi="Consolas" w:cs="Consolas"/>
          <w:color w:val="0000FF"/>
          <w:sz w:val="14"/>
          <w:szCs w:val="14"/>
        </w:rPr>
        <w:t>&gt;</w:t>
      </w:r>
    </w:p>
    <w:p w:rsidR="00137C3F" w:rsidRDefault="00137C3F"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 xml:space="preserve"> --&gt;</w:t>
      </w:r>
    </w:p>
    <w:p w:rsidR="00083E39" w:rsidRDefault="00083E39"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Pr="00083E39">
        <w:rPr>
          <w:rFonts w:ascii="Consolas" w:hAnsi="Consolas" w:cs="Consolas"/>
          <w:color w:val="A31515"/>
          <w:sz w:val="14"/>
          <w:szCs w:val="14"/>
        </w:rPr>
        <w:t>AccommodationTypeCode</w:t>
      </w:r>
      <w:r>
        <w:rPr>
          <w:rFonts w:ascii="Consolas" w:hAnsi="Consolas" w:cs="Consolas"/>
          <w:color w:val="0000FF"/>
          <w:sz w:val="14"/>
          <w:szCs w:val="14"/>
        </w:rPr>
        <w:t>&gt;</w:t>
      </w:r>
      <w:r w:rsidRPr="00083E39">
        <w:rPr>
          <w:rFonts w:ascii="Consolas" w:hAnsi="Consolas" w:cs="Consolas"/>
          <w:color w:val="000000"/>
          <w:sz w:val="14"/>
          <w:szCs w:val="14"/>
        </w:rPr>
        <w:t>BOARDING</w:t>
      </w:r>
      <w:r>
        <w:rPr>
          <w:rFonts w:ascii="Consolas" w:hAnsi="Consolas" w:cs="Consolas"/>
          <w:color w:val="0000FF"/>
          <w:sz w:val="14"/>
          <w:szCs w:val="14"/>
        </w:rPr>
        <w:t>&lt;/</w:t>
      </w:r>
      <w:r w:rsidRPr="00083E39">
        <w:rPr>
          <w:rFonts w:ascii="Consolas" w:hAnsi="Consolas" w:cs="Consolas"/>
          <w:color w:val="A31515"/>
          <w:sz w:val="14"/>
          <w:szCs w:val="14"/>
        </w:rPr>
        <w:t>AccommodationTypeCode</w:t>
      </w:r>
      <w:r>
        <w:rPr>
          <w:rFonts w:ascii="Consolas" w:hAnsi="Consolas" w:cs="Consolas"/>
          <w:color w:val="0000FF"/>
          <w:sz w:val="14"/>
          <w:szCs w:val="14"/>
        </w:rPr>
        <w:t>&gt;</w:t>
      </w:r>
    </w:p>
    <w:p w:rsidR="00137C3F" w:rsidRDefault="00137C3F"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 xml:space="preserve"> --&gt;</w:t>
      </w:r>
    </w:p>
    <w:p w:rsidR="00137C3F" w:rsidRDefault="00137C3F"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Pr="00137C3F">
        <w:rPr>
          <w:rFonts w:ascii="Consolas" w:hAnsi="Consolas" w:cs="Consolas"/>
          <w:color w:val="A31515"/>
          <w:sz w:val="14"/>
          <w:szCs w:val="14"/>
        </w:rPr>
        <w:t>DVACardStatusCode</w:t>
      </w:r>
      <w:r>
        <w:rPr>
          <w:rFonts w:ascii="Consolas" w:hAnsi="Consolas" w:cs="Consolas"/>
          <w:color w:val="0000FF"/>
          <w:sz w:val="14"/>
          <w:szCs w:val="14"/>
        </w:rPr>
        <w:t>&gt;</w:t>
      </w:r>
      <w:r w:rsidR="00726413">
        <w:rPr>
          <w:rFonts w:ascii="Consolas" w:hAnsi="Consolas" w:cs="Consolas"/>
          <w:color w:val="000000"/>
          <w:sz w:val="14"/>
          <w:szCs w:val="14"/>
        </w:rPr>
        <w:t>NODVA</w:t>
      </w:r>
      <w:r>
        <w:rPr>
          <w:rFonts w:ascii="Consolas" w:hAnsi="Consolas" w:cs="Consolas"/>
          <w:color w:val="0000FF"/>
          <w:sz w:val="14"/>
          <w:szCs w:val="14"/>
        </w:rPr>
        <w:t>&lt;/</w:t>
      </w:r>
      <w:r w:rsidRPr="00137C3F">
        <w:rPr>
          <w:rFonts w:ascii="Consolas" w:hAnsi="Consolas" w:cs="Consolas"/>
          <w:color w:val="A31515"/>
          <w:sz w:val="14"/>
          <w:szCs w:val="14"/>
        </w:rPr>
        <w:t>DVACardStatusCode</w:t>
      </w:r>
      <w:r>
        <w:rPr>
          <w:rFonts w:ascii="Consolas" w:hAnsi="Consolas" w:cs="Consolas"/>
          <w:color w:val="0000FF"/>
          <w:sz w:val="14"/>
          <w:szCs w:val="14"/>
        </w:rPr>
        <w:t>&gt;</w:t>
      </w:r>
    </w:p>
    <w:p w:rsidR="00137C3F" w:rsidRPr="00D87B81" w:rsidRDefault="00137C3F"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w:t>
      </w:r>
      <w:r>
        <w:rPr>
          <w:rFonts w:ascii="Consolas" w:hAnsi="Consolas" w:cs="Consolas"/>
          <w:color w:val="008000"/>
          <w:sz w:val="14"/>
          <w:szCs w:val="14"/>
        </w:rPr>
        <w:t xml:space="preserve"> </w:t>
      </w:r>
      <w:r w:rsidRPr="00D87B81">
        <w:rPr>
          <w:rFonts w:ascii="Consolas" w:hAnsi="Consolas" w:cs="Consolas"/>
          <w:color w:val="008000"/>
          <w:sz w:val="14"/>
          <w:szCs w:val="14"/>
        </w:rPr>
        <w:t>Values allowed true or false in lower case.</w:t>
      </w:r>
      <w:r w:rsidRPr="00D87B81">
        <w:rPr>
          <w:rFonts w:ascii="Consolas" w:hAnsi="Consolas" w:cs="Consolas"/>
          <w:color w:val="0000FF"/>
          <w:sz w:val="14"/>
          <w:szCs w:val="14"/>
        </w:rPr>
        <w:t>--&gt;</w:t>
      </w:r>
    </w:p>
    <w:p w:rsidR="00137C3F" w:rsidRPr="00D87B81" w:rsidRDefault="00137C3F"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Pr>
          <w:rFonts w:ascii="Consolas" w:hAnsi="Consolas" w:cs="Consolas"/>
          <w:color w:val="0000FF"/>
          <w:sz w:val="14"/>
          <w:szCs w:val="14"/>
        </w:rPr>
        <w:t>&lt;</w:t>
      </w:r>
      <w:r w:rsidRPr="00137C3F">
        <w:rPr>
          <w:rFonts w:ascii="Consolas" w:hAnsi="Consolas" w:cs="Consolas"/>
          <w:color w:val="A31515"/>
          <w:sz w:val="14"/>
          <w:szCs w:val="14"/>
        </w:rPr>
        <w:t>HasCarer</w:t>
      </w:r>
      <w:r>
        <w:rPr>
          <w:rFonts w:ascii="Consolas" w:hAnsi="Consolas" w:cs="Consolas"/>
          <w:color w:val="0000FF"/>
          <w:sz w:val="14"/>
          <w:szCs w:val="14"/>
        </w:rPr>
        <w:t>&gt;</w:t>
      </w:r>
      <w:r w:rsidR="005C4369">
        <w:rPr>
          <w:rFonts w:ascii="Consolas" w:hAnsi="Consolas" w:cs="Consolas"/>
          <w:color w:val="000000"/>
          <w:sz w:val="14"/>
          <w:szCs w:val="14"/>
        </w:rPr>
        <w:t>true</w:t>
      </w:r>
      <w:r>
        <w:rPr>
          <w:rFonts w:ascii="Consolas" w:hAnsi="Consolas" w:cs="Consolas"/>
          <w:color w:val="0000FF"/>
          <w:sz w:val="14"/>
          <w:szCs w:val="14"/>
        </w:rPr>
        <w:t>&lt;/</w:t>
      </w:r>
      <w:r w:rsidRPr="00137C3F">
        <w:rPr>
          <w:rFonts w:ascii="Consolas" w:hAnsi="Consolas" w:cs="Consolas"/>
          <w:color w:val="A31515"/>
          <w:sz w:val="14"/>
          <w:szCs w:val="14"/>
        </w:rPr>
        <w:t>HasCarer</w:t>
      </w:r>
      <w:r>
        <w:rPr>
          <w:rFonts w:ascii="Consolas" w:hAnsi="Consolas" w:cs="Consolas"/>
          <w:color w:val="0000FF"/>
          <w:sz w:val="14"/>
          <w:szCs w:val="14"/>
        </w:rPr>
        <w:t>&gt;</w:t>
      </w:r>
    </w:p>
    <w:p w:rsidR="00084312"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ResidentialAddress</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AddressLine1</w:t>
      </w:r>
      <w:r w:rsidRPr="00D87B81">
        <w:rPr>
          <w:rFonts w:ascii="Consolas" w:hAnsi="Consolas" w:cs="Consolas"/>
          <w:color w:val="0000FF"/>
          <w:sz w:val="14"/>
          <w:szCs w:val="14"/>
        </w:rPr>
        <w:t>&gt;</w:t>
      </w:r>
      <w:r w:rsidRPr="00D87B81">
        <w:rPr>
          <w:rFonts w:ascii="Consolas" w:hAnsi="Consolas" w:cs="Consolas"/>
          <w:color w:val="000000"/>
          <w:sz w:val="14"/>
          <w:szCs w:val="14"/>
        </w:rPr>
        <w:t>Unit 1</w:t>
      </w:r>
      <w:r w:rsidRPr="00D87B81">
        <w:rPr>
          <w:rFonts w:ascii="Consolas" w:hAnsi="Consolas" w:cs="Consolas"/>
          <w:color w:val="0000FF"/>
          <w:sz w:val="14"/>
          <w:szCs w:val="14"/>
        </w:rPr>
        <w:t>&lt;/</w:t>
      </w:r>
      <w:r w:rsidRPr="00D87B81">
        <w:rPr>
          <w:rFonts w:ascii="Consolas" w:hAnsi="Consolas" w:cs="Consolas"/>
          <w:color w:val="A31515"/>
          <w:sz w:val="14"/>
          <w:szCs w:val="14"/>
        </w:rPr>
        <w:t>AddressLine1</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AddressLine2</w:t>
      </w:r>
      <w:r w:rsidRPr="00D87B81">
        <w:rPr>
          <w:rFonts w:ascii="Consolas" w:hAnsi="Consolas" w:cs="Consolas"/>
          <w:color w:val="0000FF"/>
          <w:sz w:val="14"/>
          <w:szCs w:val="14"/>
        </w:rPr>
        <w:t>&gt;</w:t>
      </w:r>
      <w:r w:rsidRPr="00D87B81">
        <w:rPr>
          <w:rFonts w:ascii="Consolas" w:hAnsi="Consolas" w:cs="Consolas"/>
          <w:color w:val="000000"/>
          <w:sz w:val="14"/>
          <w:szCs w:val="14"/>
        </w:rPr>
        <w:t>3 xyz street</w:t>
      </w:r>
      <w:r w:rsidRPr="00D87B81">
        <w:rPr>
          <w:rFonts w:ascii="Consolas" w:hAnsi="Consolas" w:cs="Consolas"/>
          <w:color w:val="0000FF"/>
          <w:sz w:val="14"/>
          <w:szCs w:val="14"/>
        </w:rPr>
        <w:t>&lt;/</w:t>
      </w:r>
      <w:r w:rsidRPr="00D87B81">
        <w:rPr>
          <w:rFonts w:ascii="Consolas" w:hAnsi="Consolas" w:cs="Consolas"/>
          <w:color w:val="A31515"/>
          <w:sz w:val="14"/>
          <w:szCs w:val="14"/>
        </w:rPr>
        <w:t>AddressLine2</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Pr>
          <w:rFonts w:ascii="Consolas" w:hAnsi="Consolas" w:cs="Consolas"/>
          <w:color w:val="A31515"/>
          <w:sz w:val="14"/>
          <w:szCs w:val="14"/>
        </w:rPr>
        <w:t>Suburb</w:t>
      </w:r>
      <w:r w:rsidRPr="00D87B81">
        <w:rPr>
          <w:rFonts w:ascii="Consolas" w:hAnsi="Consolas" w:cs="Consolas"/>
          <w:color w:val="0000FF"/>
          <w:sz w:val="14"/>
          <w:szCs w:val="14"/>
        </w:rPr>
        <w:t>&gt;</w:t>
      </w:r>
      <w:r w:rsidRPr="00D87B81">
        <w:rPr>
          <w:rFonts w:ascii="Consolas" w:hAnsi="Consolas" w:cs="Consolas"/>
          <w:color w:val="000000"/>
          <w:sz w:val="14"/>
          <w:szCs w:val="14"/>
        </w:rPr>
        <w:t>Sydney</w:t>
      </w:r>
      <w:r w:rsidRPr="00D87B81">
        <w:rPr>
          <w:rFonts w:ascii="Consolas" w:hAnsi="Consolas" w:cs="Consolas"/>
          <w:color w:val="0000FF"/>
          <w:sz w:val="14"/>
          <w:szCs w:val="14"/>
        </w:rPr>
        <w:t>&lt;/</w:t>
      </w:r>
      <w:r>
        <w:rPr>
          <w:rFonts w:ascii="Consolas" w:hAnsi="Consolas" w:cs="Consolas"/>
          <w:color w:val="A31515"/>
          <w:sz w:val="14"/>
          <w:szCs w:val="14"/>
        </w:rPr>
        <w:t>Suburb</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StateCode</w:t>
      </w:r>
      <w:r w:rsidRPr="00D87B81">
        <w:rPr>
          <w:rFonts w:ascii="Consolas" w:hAnsi="Consolas" w:cs="Consolas"/>
          <w:color w:val="0000FF"/>
          <w:sz w:val="14"/>
          <w:szCs w:val="14"/>
        </w:rPr>
        <w:t>&gt;</w:t>
      </w:r>
      <w:r w:rsidRPr="00D87B81">
        <w:rPr>
          <w:rFonts w:ascii="Consolas" w:hAnsi="Consolas" w:cs="Consolas"/>
          <w:color w:val="000000"/>
          <w:sz w:val="14"/>
          <w:szCs w:val="14"/>
        </w:rPr>
        <w:t>NSW</w:t>
      </w:r>
      <w:r w:rsidRPr="00D87B81">
        <w:rPr>
          <w:rFonts w:ascii="Consolas" w:hAnsi="Consolas" w:cs="Consolas"/>
          <w:color w:val="0000FF"/>
          <w:sz w:val="14"/>
          <w:szCs w:val="14"/>
        </w:rPr>
        <w:t>&lt;/</w:t>
      </w:r>
      <w:r w:rsidRPr="00D87B81">
        <w:rPr>
          <w:rFonts w:ascii="Consolas" w:hAnsi="Consolas" w:cs="Consolas"/>
          <w:color w:val="A31515"/>
          <w:sz w:val="14"/>
          <w:szCs w:val="14"/>
        </w:rPr>
        <w:t>StateCode</w:t>
      </w:r>
      <w:r w:rsidRPr="00D87B81">
        <w:rPr>
          <w:rFonts w:ascii="Consolas" w:hAnsi="Consolas" w:cs="Consolas"/>
          <w:color w:val="0000FF"/>
          <w:sz w:val="14"/>
          <w:szCs w:val="14"/>
        </w:rPr>
        <w:t>&gt;</w:t>
      </w:r>
    </w:p>
    <w:p w:rsidR="00084312"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Mandatory and must be 4 numerical characters.</w:t>
      </w:r>
      <w:r w:rsidRPr="00D87B81">
        <w:rPr>
          <w:rFonts w:ascii="Consolas" w:hAnsi="Consolas" w:cs="Consolas"/>
          <w:color w:val="0000FF"/>
          <w:sz w:val="14"/>
          <w:szCs w:val="14"/>
        </w:rPr>
        <w:t>--&gt;</w:t>
      </w:r>
    </w:p>
    <w:p w:rsidR="00D80A18" w:rsidRPr="00D87B81" w:rsidRDefault="00D80A18"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Postcode</w:t>
      </w:r>
      <w:r w:rsidRPr="00D87B81">
        <w:rPr>
          <w:rFonts w:ascii="Consolas" w:hAnsi="Consolas" w:cs="Consolas"/>
          <w:color w:val="0000FF"/>
          <w:sz w:val="14"/>
          <w:szCs w:val="14"/>
        </w:rPr>
        <w:t>&gt;</w:t>
      </w:r>
      <w:r w:rsidRPr="00D87B81">
        <w:rPr>
          <w:rFonts w:ascii="Consolas" w:hAnsi="Consolas" w:cs="Consolas"/>
          <w:color w:val="000000"/>
          <w:sz w:val="14"/>
          <w:szCs w:val="14"/>
        </w:rPr>
        <w:t>2905</w:t>
      </w:r>
      <w:r w:rsidRPr="00D87B81">
        <w:rPr>
          <w:rFonts w:ascii="Consolas" w:hAnsi="Consolas" w:cs="Consolas"/>
          <w:color w:val="0000FF"/>
          <w:sz w:val="14"/>
          <w:szCs w:val="14"/>
        </w:rPr>
        <w:t>&lt;/</w:t>
      </w:r>
      <w:r w:rsidRPr="00D87B81">
        <w:rPr>
          <w:rFonts w:ascii="Consolas" w:hAnsi="Consolas" w:cs="Consolas"/>
          <w:color w:val="A31515"/>
          <w:sz w:val="14"/>
          <w:szCs w:val="14"/>
        </w:rPr>
        <w:t>Postcode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ResidentialAddress</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00A66BBC">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w:t>
      </w:r>
      <w:r w:rsidR="00BE0060" w:rsidRPr="00D87B81">
        <w:rPr>
          <w:rFonts w:ascii="Consolas" w:hAnsi="Consolas" w:cs="Consolas"/>
          <w:color w:val="008000"/>
          <w:sz w:val="14"/>
          <w:szCs w:val="14"/>
        </w:rPr>
        <w:t>, then a value must be provided</w:t>
      </w:r>
      <w:r w:rsidR="00BE0060">
        <w:rPr>
          <w:rFonts w:ascii="Consolas" w:hAnsi="Consolas" w:cs="Consolas"/>
          <w:color w:val="008000"/>
          <w:sz w:val="14"/>
          <w:szCs w:val="14"/>
        </w:rPr>
        <w:t>.</w:t>
      </w:r>
      <w:r w:rsidR="00BE0060" w:rsidRPr="00D87B81">
        <w:rPr>
          <w:rFonts w:ascii="Consolas" w:hAnsi="Consolas" w:cs="Consolas"/>
          <w:color w:val="008000"/>
          <w:sz w:val="14"/>
          <w:szCs w:val="14"/>
        </w:rPr>
        <w:t xml:space="preserve"> </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00BE0060" w:rsidRPr="00BE0060">
        <w:rPr>
          <w:rFonts w:ascii="Consolas" w:hAnsi="Consolas" w:cs="Consolas"/>
          <w:color w:val="A31515"/>
          <w:sz w:val="14"/>
          <w:szCs w:val="14"/>
        </w:rPr>
        <w:t>HomelessIndicatorCode</w:t>
      </w:r>
      <w:r w:rsidRPr="00D87B81">
        <w:rPr>
          <w:rFonts w:ascii="Consolas" w:hAnsi="Consolas" w:cs="Consolas"/>
          <w:color w:val="0000FF"/>
          <w:sz w:val="14"/>
          <w:szCs w:val="14"/>
        </w:rPr>
        <w:t>&gt;</w:t>
      </w:r>
      <w:r w:rsidR="00916E78">
        <w:rPr>
          <w:rFonts w:ascii="Consolas" w:hAnsi="Consolas" w:cs="Consolas"/>
          <w:color w:val="000000"/>
          <w:sz w:val="14"/>
          <w:szCs w:val="14"/>
        </w:rPr>
        <w:t>ATRISK</w:t>
      </w:r>
      <w:r w:rsidRPr="00D87B81">
        <w:rPr>
          <w:rFonts w:ascii="Consolas" w:hAnsi="Consolas" w:cs="Consolas"/>
          <w:color w:val="0000FF"/>
          <w:sz w:val="14"/>
          <w:szCs w:val="14"/>
        </w:rPr>
        <w:t>&lt;/</w:t>
      </w:r>
      <w:r w:rsidR="00BE0060" w:rsidRPr="00BE0060">
        <w:rPr>
          <w:rFonts w:ascii="Consolas" w:hAnsi="Consolas" w:cs="Consolas"/>
          <w:color w:val="A31515"/>
          <w:sz w:val="14"/>
          <w:szCs w:val="14"/>
        </w:rPr>
        <w:t>HomelessIndicatorCode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00A66BBC">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HouseholdCompositionCode</w:t>
      </w:r>
      <w:r w:rsidRPr="00D87B81">
        <w:rPr>
          <w:rFonts w:ascii="Consolas" w:hAnsi="Consolas" w:cs="Consolas"/>
          <w:color w:val="0000FF"/>
          <w:sz w:val="14"/>
          <w:szCs w:val="14"/>
        </w:rPr>
        <w:t>&gt;</w:t>
      </w:r>
      <w:r w:rsidRPr="00D87B81">
        <w:rPr>
          <w:rFonts w:ascii="Consolas" w:hAnsi="Consolas" w:cs="Consolas"/>
          <w:color w:val="000000"/>
          <w:sz w:val="14"/>
          <w:szCs w:val="14"/>
        </w:rPr>
        <w:t>GROUP</w:t>
      </w:r>
      <w:r w:rsidRPr="00D87B81">
        <w:rPr>
          <w:rFonts w:ascii="Consolas" w:hAnsi="Consolas" w:cs="Consolas"/>
          <w:color w:val="0000FF"/>
          <w:sz w:val="14"/>
          <w:szCs w:val="14"/>
        </w:rPr>
        <w:t>&lt;/</w:t>
      </w:r>
      <w:r w:rsidRPr="00D87B81">
        <w:rPr>
          <w:rFonts w:ascii="Consolas" w:hAnsi="Consolas" w:cs="Consolas"/>
          <w:color w:val="A31515"/>
          <w:sz w:val="14"/>
          <w:szCs w:val="14"/>
        </w:rPr>
        <w:t>HouseholdCompositionCode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00A66BBC">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MainSourceOfIncomeCode</w:t>
      </w:r>
      <w:r w:rsidRPr="00D87B81">
        <w:rPr>
          <w:rFonts w:ascii="Consolas" w:hAnsi="Consolas" w:cs="Consolas"/>
          <w:color w:val="0000FF"/>
          <w:sz w:val="14"/>
          <w:szCs w:val="14"/>
        </w:rPr>
        <w:t>&gt;</w:t>
      </w:r>
      <w:r w:rsidRPr="00D87B81">
        <w:rPr>
          <w:rFonts w:ascii="Consolas" w:hAnsi="Consolas" w:cs="Consolas"/>
          <w:color w:val="000000"/>
          <w:sz w:val="14"/>
          <w:szCs w:val="14"/>
        </w:rPr>
        <w:t>NIL</w:t>
      </w:r>
      <w:r w:rsidRPr="00D87B81">
        <w:rPr>
          <w:rFonts w:ascii="Consolas" w:hAnsi="Consolas" w:cs="Consolas"/>
          <w:color w:val="0000FF"/>
          <w:sz w:val="14"/>
          <w:szCs w:val="14"/>
        </w:rPr>
        <w:t>&lt;/</w:t>
      </w:r>
      <w:r w:rsidRPr="00D87B81">
        <w:rPr>
          <w:rFonts w:ascii="Consolas" w:hAnsi="Consolas" w:cs="Consolas"/>
          <w:color w:val="A31515"/>
          <w:sz w:val="14"/>
          <w:szCs w:val="14"/>
        </w:rPr>
        <w:t>MainSourceOfIncomeCode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IncomeFrequencyCode</w:t>
      </w:r>
      <w:r w:rsidRPr="00D87B81">
        <w:rPr>
          <w:rFonts w:ascii="Consolas" w:hAnsi="Consolas" w:cs="Consolas"/>
          <w:color w:val="0000FF"/>
          <w:sz w:val="14"/>
          <w:szCs w:val="14"/>
        </w:rPr>
        <w:t>&gt;</w:t>
      </w:r>
      <w:r w:rsidRPr="00D87B81">
        <w:rPr>
          <w:rFonts w:ascii="Consolas" w:hAnsi="Consolas" w:cs="Consolas"/>
          <w:color w:val="000000"/>
          <w:sz w:val="14"/>
          <w:szCs w:val="14"/>
        </w:rPr>
        <w:t>FORTNIGHTLY</w:t>
      </w:r>
      <w:r w:rsidRPr="00D87B81">
        <w:rPr>
          <w:rFonts w:ascii="Consolas" w:hAnsi="Consolas" w:cs="Consolas"/>
          <w:color w:val="0000FF"/>
          <w:sz w:val="14"/>
          <w:szCs w:val="14"/>
        </w:rPr>
        <w:t>&lt;/</w:t>
      </w:r>
      <w:r w:rsidRPr="00D87B81">
        <w:rPr>
          <w:rFonts w:ascii="Consolas" w:hAnsi="Consolas" w:cs="Consolas"/>
          <w:color w:val="A31515"/>
          <w:sz w:val="14"/>
          <w:szCs w:val="14"/>
        </w:rPr>
        <w:t>IncomeFrequencyCode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w:t>
      </w:r>
      <w:r w:rsidR="00BE0060">
        <w:rPr>
          <w:rFonts w:ascii="Consolas" w:hAnsi="Consolas" w:cs="Consolas"/>
          <w:color w:val="008000"/>
          <w:sz w:val="14"/>
          <w:szCs w:val="14"/>
        </w:rPr>
        <w:t>,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IncomeAmount</w:t>
      </w:r>
      <w:r w:rsidRPr="00D87B81">
        <w:rPr>
          <w:rFonts w:ascii="Consolas" w:hAnsi="Consolas" w:cs="Consolas"/>
          <w:color w:val="0000FF"/>
          <w:sz w:val="14"/>
          <w:szCs w:val="14"/>
        </w:rPr>
        <w:t>&gt;</w:t>
      </w:r>
      <w:r w:rsidRPr="00D87B81">
        <w:rPr>
          <w:rFonts w:ascii="Consolas" w:hAnsi="Consolas" w:cs="Consolas"/>
          <w:color w:val="000000"/>
          <w:sz w:val="14"/>
          <w:szCs w:val="14"/>
        </w:rPr>
        <w:t>1</w:t>
      </w:r>
      <w:r w:rsidRPr="00D87B81">
        <w:rPr>
          <w:rFonts w:ascii="Consolas" w:hAnsi="Consolas" w:cs="Consolas"/>
          <w:color w:val="0000FF"/>
          <w:sz w:val="14"/>
          <w:szCs w:val="14"/>
        </w:rPr>
        <w:t>&lt;/</w:t>
      </w:r>
      <w:r w:rsidRPr="00D87B81">
        <w:rPr>
          <w:rFonts w:ascii="Consolas" w:hAnsi="Consolas" w:cs="Consolas"/>
          <w:color w:val="A31515"/>
          <w:sz w:val="14"/>
          <w:szCs w:val="14"/>
        </w:rPr>
        <w:t>IncomeAmount</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w:t>
      </w:r>
      <w:r w:rsidR="00BE0060">
        <w:rPr>
          <w:rFonts w:ascii="Consolas" w:hAnsi="Consolas" w:cs="Consolas"/>
          <w:color w:val="008000"/>
          <w:sz w:val="14"/>
          <w:szCs w:val="14"/>
        </w:rPr>
        <w:t>,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FirstArrivalYear</w:t>
      </w:r>
      <w:r w:rsidRPr="00D87B81">
        <w:rPr>
          <w:rFonts w:ascii="Consolas" w:hAnsi="Consolas" w:cs="Consolas"/>
          <w:color w:val="0000FF"/>
          <w:sz w:val="14"/>
          <w:szCs w:val="14"/>
        </w:rPr>
        <w:t>&gt;</w:t>
      </w:r>
      <w:r w:rsidRPr="00D87B81">
        <w:rPr>
          <w:rFonts w:ascii="Consolas" w:hAnsi="Consolas" w:cs="Consolas"/>
          <w:color w:val="000000"/>
          <w:sz w:val="14"/>
          <w:szCs w:val="14"/>
        </w:rPr>
        <w:t>2014</w:t>
      </w:r>
      <w:r w:rsidRPr="00D87B81">
        <w:rPr>
          <w:rFonts w:ascii="Consolas" w:hAnsi="Consolas" w:cs="Consolas"/>
          <w:color w:val="0000FF"/>
          <w:sz w:val="14"/>
          <w:szCs w:val="14"/>
        </w:rPr>
        <w:t>&lt;/</w:t>
      </w:r>
      <w:r w:rsidRPr="00D87B81">
        <w:rPr>
          <w:rFonts w:ascii="Consolas" w:hAnsi="Consolas" w:cs="Consolas"/>
          <w:color w:val="A31515"/>
          <w:sz w:val="14"/>
          <w:szCs w:val="14"/>
        </w:rPr>
        <w:t>FirstArrivalYear</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valid value (Month)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FirstArrivalMonth</w:t>
      </w:r>
      <w:r w:rsidRPr="00D87B81">
        <w:rPr>
          <w:rFonts w:ascii="Consolas" w:hAnsi="Consolas" w:cs="Consolas"/>
          <w:color w:val="0000FF"/>
          <w:sz w:val="14"/>
          <w:szCs w:val="14"/>
        </w:rPr>
        <w:t>&gt;</w:t>
      </w:r>
      <w:r w:rsidRPr="00D87B81">
        <w:rPr>
          <w:rFonts w:ascii="Consolas" w:hAnsi="Consolas" w:cs="Consolas"/>
          <w:color w:val="000000"/>
          <w:sz w:val="14"/>
          <w:szCs w:val="14"/>
        </w:rPr>
        <w:t>February</w:t>
      </w:r>
      <w:r w:rsidRPr="00D87B81">
        <w:rPr>
          <w:rFonts w:ascii="Consolas" w:hAnsi="Consolas" w:cs="Consolas"/>
          <w:color w:val="0000FF"/>
          <w:sz w:val="14"/>
          <w:szCs w:val="14"/>
        </w:rPr>
        <w:t>&lt;/</w:t>
      </w:r>
      <w:r w:rsidRPr="00D87B81">
        <w:rPr>
          <w:rFonts w:ascii="Consolas" w:hAnsi="Consolas" w:cs="Consolas"/>
          <w:color w:val="A31515"/>
          <w:sz w:val="14"/>
          <w:szCs w:val="14"/>
        </w:rPr>
        <w:t>FirstArrivalMonth</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MigrationVisaCategoryCode</w:t>
      </w:r>
      <w:r w:rsidRPr="00D87B81">
        <w:rPr>
          <w:rFonts w:ascii="Consolas" w:hAnsi="Consolas" w:cs="Consolas"/>
          <w:color w:val="0000FF"/>
          <w:sz w:val="14"/>
          <w:szCs w:val="14"/>
        </w:rPr>
        <w:t>&gt;</w:t>
      </w:r>
      <w:r w:rsidRPr="00D87B81">
        <w:rPr>
          <w:rFonts w:ascii="Consolas" w:hAnsi="Consolas" w:cs="Consolas"/>
          <w:color w:val="000000"/>
          <w:sz w:val="14"/>
          <w:szCs w:val="14"/>
        </w:rPr>
        <w:t>SKILLED</w:t>
      </w:r>
      <w:r w:rsidRPr="00D87B81">
        <w:rPr>
          <w:rFonts w:ascii="Consolas" w:hAnsi="Consolas" w:cs="Consolas"/>
          <w:color w:val="0000FF"/>
          <w:sz w:val="14"/>
          <w:szCs w:val="14"/>
        </w:rPr>
        <w:t>&lt;/</w:t>
      </w:r>
      <w:r w:rsidRPr="00D87B81">
        <w:rPr>
          <w:rFonts w:ascii="Consolas" w:hAnsi="Consolas" w:cs="Consolas"/>
          <w:color w:val="A31515"/>
          <w:sz w:val="14"/>
          <w:szCs w:val="14"/>
        </w:rPr>
        <w:t>MigrationVisaCategoryCode</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00BE0060">
        <w:rPr>
          <w:rFonts w:ascii="Consolas" w:hAnsi="Consolas" w:cs="Consolas"/>
          <w:color w:val="008000"/>
          <w:sz w:val="14"/>
          <w:szCs w:val="14"/>
        </w:rPr>
        <w:t>Not mandatory</w:t>
      </w:r>
      <w:r w:rsidRPr="00D87B81">
        <w:rPr>
          <w:rFonts w:ascii="Consolas" w:hAnsi="Consolas" w:cs="Consolas"/>
          <w:color w:val="0000FF"/>
          <w:sz w:val="14"/>
          <w:szCs w:val="14"/>
        </w:rPr>
        <w:t>--&gt;</w:t>
      </w:r>
    </w:p>
    <w:p w:rsidR="00D80A18" w:rsidRPr="00D87B81"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BE0060" w:rsidRDefault="00D80A18"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AncestryCode</w:t>
      </w:r>
      <w:r w:rsidRPr="00D87B81">
        <w:rPr>
          <w:rFonts w:ascii="Consolas" w:hAnsi="Consolas" w:cs="Consolas"/>
          <w:color w:val="0000FF"/>
          <w:sz w:val="14"/>
          <w:szCs w:val="14"/>
        </w:rPr>
        <w:t>&gt;</w:t>
      </w:r>
      <w:r w:rsidRPr="00D87B81">
        <w:rPr>
          <w:rFonts w:ascii="Consolas" w:hAnsi="Consolas" w:cs="Consolas"/>
          <w:color w:val="000000"/>
          <w:sz w:val="14"/>
          <w:szCs w:val="14"/>
        </w:rPr>
        <w:t>1103</w:t>
      </w:r>
      <w:r w:rsidRPr="00D87B81">
        <w:rPr>
          <w:rFonts w:ascii="Consolas" w:hAnsi="Consolas" w:cs="Consolas"/>
          <w:color w:val="0000FF"/>
          <w:sz w:val="14"/>
          <w:szCs w:val="14"/>
        </w:rPr>
        <w:t>&lt;/</w:t>
      </w:r>
      <w:r w:rsidRPr="00D87B81">
        <w:rPr>
          <w:rFonts w:ascii="Consolas" w:hAnsi="Consolas" w:cs="Consolas"/>
          <w:color w:val="A31515"/>
          <w:sz w:val="14"/>
          <w:szCs w:val="14"/>
        </w:rPr>
        <w:t>AncestryCode</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BE0060" w:rsidRDefault="00BE0060"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EducationLevelCode</w:t>
      </w:r>
      <w:r w:rsidRPr="00D87B81">
        <w:rPr>
          <w:rFonts w:ascii="Consolas" w:hAnsi="Consolas" w:cs="Consolas"/>
          <w:color w:val="0000FF"/>
          <w:sz w:val="14"/>
          <w:szCs w:val="14"/>
        </w:rPr>
        <w:t>&gt;</w:t>
      </w:r>
      <w:r w:rsidRPr="00BE0060">
        <w:rPr>
          <w:rFonts w:ascii="Consolas" w:hAnsi="Consolas" w:cs="Consolas"/>
          <w:color w:val="000000"/>
          <w:sz w:val="14"/>
          <w:szCs w:val="14"/>
        </w:rPr>
        <w:t>ADVDIPLOMA</w:t>
      </w:r>
      <w:r w:rsidRPr="00D87B81">
        <w:rPr>
          <w:rFonts w:ascii="Consolas" w:hAnsi="Consolas" w:cs="Consolas"/>
          <w:color w:val="0000FF"/>
          <w:sz w:val="14"/>
          <w:szCs w:val="14"/>
        </w:rPr>
        <w:t>&lt;/</w:t>
      </w:r>
      <w:r w:rsidRPr="00BE0060">
        <w:rPr>
          <w:rFonts w:ascii="Consolas" w:hAnsi="Consolas" w:cs="Consolas"/>
          <w:color w:val="A31515"/>
          <w:sz w:val="14"/>
          <w:szCs w:val="14"/>
        </w:rPr>
        <w:t>EducationLevelCode</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w:t>
      </w:r>
      <w:r>
        <w:rPr>
          <w:rFonts w:ascii="Consolas" w:hAnsi="Consolas" w:cs="Consolas"/>
          <w:color w:val="008000"/>
          <w:sz w:val="14"/>
          <w:szCs w:val="14"/>
        </w:rPr>
        <w:t>ded</w:t>
      </w:r>
      <w:r w:rsidRPr="00D87B81">
        <w:rPr>
          <w:rFonts w:ascii="Consolas" w:hAnsi="Consolas" w:cs="Consolas"/>
          <w:color w:val="0000FF"/>
          <w:sz w:val="14"/>
          <w:szCs w:val="14"/>
        </w:rPr>
        <w:t>--&gt;</w:t>
      </w:r>
    </w:p>
    <w:p w:rsidR="00BE0060" w:rsidRDefault="00BE0060"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EmploymentStatusCode</w:t>
      </w:r>
      <w:r w:rsidRPr="00D87B81">
        <w:rPr>
          <w:rFonts w:ascii="Consolas" w:hAnsi="Consolas" w:cs="Consolas"/>
          <w:color w:val="0000FF"/>
          <w:sz w:val="14"/>
          <w:szCs w:val="14"/>
        </w:rPr>
        <w:t>&gt;</w:t>
      </w:r>
      <w:r w:rsidRPr="00BE0060">
        <w:rPr>
          <w:rFonts w:ascii="Consolas" w:hAnsi="Consolas" w:cs="Consolas"/>
          <w:color w:val="000000"/>
          <w:sz w:val="14"/>
          <w:szCs w:val="14"/>
        </w:rPr>
        <w:t>CARING</w:t>
      </w:r>
      <w:r w:rsidRPr="00D87B81">
        <w:rPr>
          <w:rFonts w:ascii="Consolas" w:hAnsi="Consolas" w:cs="Consolas"/>
          <w:color w:val="0000FF"/>
          <w:sz w:val="14"/>
          <w:szCs w:val="14"/>
        </w:rPr>
        <w:t>&lt;/</w:t>
      </w:r>
      <w:r w:rsidRPr="00BE0060">
        <w:rPr>
          <w:rFonts w:ascii="Consolas" w:hAnsi="Consolas" w:cs="Consolas"/>
          <w:color w:val="A31515"/>
          <w:sz w:val="14"/>
          <w:szCs w:val="14"/>
        </w:rPr>
        <w:t>EmploymentStatusCode</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w:t>
      </w:r>
      <w:r>
        <w:rPr>
          <w:rFonts w:ascii="Consolas" w:hAnsi="Consolas" w:cs="Consolas"/>
          <w:color w:val="008000"/>
          <w:sz w:val="14"/>
          <w:szCs w:val="14"/>
        </w:rPr>
        <w:t xml:space="preserve"> </w:t>
      </w:r>
      <w:r w:rsidRPr="00D87B81">
        <w:rPr>
          <w:rFonts w:ascii="Consolas" w:hAnsi="Consolas" w:cs="Consolas"/>
          <w:color w:val="008000"/>
          <w:sz w:val="14"/>
          <w:szCs w:val="14"/>
        </w:rPr>
        <w:t>Values allowed true or false</w:t>
      </w:r>
      <w:r>
        <w:rPr>
          <w:rFonts w:ascii="Consolas" w:hAnsi="Consolas" w:cs="Consolas"/>
          <w:color w:val="008000"/>
          <w:sz w:val="14"/>
          <w:szCs w:val="14"/>
        </w:rPr>
        <w:t xml:space="preserve"> in lower case</w:t>
      </w:r>
      <w:r w:rsidRPr="00D87B81">
        <w:rPr>
          <w:rFonts w:ascii="Consolas" w:hAnsi="Consolas" w:cs="Consolas"/>
          <w:color w:val="0000FF"/>
          <w:sz w:val="14"/>
          <w:szCs w:val="14"/>
        </w:rPr>
        <w:t>--&gt;</w:t>
      </w:r>
    </w:p>
    <w:p w:rsidR="00BE0060" w:rsidRDefault="00BE0060"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IsClientACarer</w:t>
      </w:r>
      <w:r w:rsidRPr="00D87B81">
        <w:rPr>
          <w:rFonts w:ascii="Consolas" w:hAnsi="Consolas" w:cs="Consolas"/>
          <w:color w:val="0000FF"/>
          <w:sz w:val="14"/>
          <w:szCs w:val="14"/>
        </w:rPr>
        <w:t>&gt;</w:t>
      </w:r>
      <w:r>
        <w:rPr>
          <w:rFonts w:ascii="Consolas" w:hAnsi="Consolas" w:cs="Consolas"/>
          <w:color w:val="000000"/>
          <w:sz w:val="14"/>
          <w:szCs w:val="14"/>
        </w:rPr>
        <w:t>false</w:t>
      </w:r>
      <w:r w:rsidRPr="00D87B81">
        <w:rPr>
          <w:rFonts w:ascii="Consolas" w:hAnsi="Consolas" w:cs="Consolas"/>
          <w:color w:val="0000FF"/>
          <w:sz w:val="14"/>
          <w:szCs w:val="14"/>
        </w:rPr>
        <w:t>&lt;/</w:t>
      </w:r>
      <w:r w:rsidRPr="00BE0060">
        <w:rPr>
          <w:rFonts w:ascii="Consolas" w:hAnsi="Consolas" w:cs="Consolas"/>
          <w:color w:val="A31515"/>
          <w:sz w:val="14"/>
          <w:szCs w:val="14"/>
        </w:rPr>
        <w:t>IsClientACarer</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BE0060" w:rsidRPr="00D87B81" w:rsidRDefault="00BE0060" w:rsidP="00BE006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w:t>
      </w:r>
      <w:r>
        <w:rPr>
          <w:rFonts w:ascii="Consolas" w:hAnsi="Consolas" w:cs="Consolas"/>
          <w:color w:val="008000"/>
          <w:sz w:val="14"/>
          <w:szCs w:val="14"/>
        </w:rPr>
        <w:t>ded</w:t>
      </w:r>
      <w:r w:rsidRPr="00D87B81">
        <w:rPr>
          <w:rFonts w:ascii="Consolas" w:hAnsi="Consolas" w:cs="Consolas"/>
          <w:color w:val="0000FF"/>
          <w:sz w:val="14"/>
          <w:szCs w:val="14"/>
        </w:rPr>
        <w:t>--&gt;</w:t>
      </w:r>
    </w:p>
    <w:p w:rsidR="00BE0060" w:rsidRPr="00D87B81" w:rsidRDefault="00BE0060" w:rsidP="009F21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NDISEligibilityCode</w:t>
      </w:r>
      <w:r w:rsidRPr="00D87B81">
        <w:rPr>
          <w:rFonts w:ascii="Consolas" w:hAnsi="Consolas" w:cs="Consolas"/>
          <w:color w:val="0000FF"/>
          <w:sz w:val="14"/>
          <w:szCs w:val="14"/>
        </w:rPr>
        <w:t>&gt;</w:t>
      </w:r>
      <w:r w:rsidR="00916E78">
        <w:rPr>
          <w:rFonts w:ascii="Consolas" w:hAnsi="Consolas" w:cs="Consolas"/>
          <w:color w:val="000000"/>
          <w:sz w:val="14"/>
          <w:szCs w:val="14"/>
        </w:rPr>
        <w:t>ELIGIBLE</w:t>
      </w:r>
      <w:r w:rsidRPr="00D87B81">
        <w:rPr>
          <w:rFonts w:ascii="Consolas" w:hAnsi="Consolas" w:cs="Consolas"/>
          <w:color w:val="0000FF"/>
          <w:sz w:val="14"/>
          <w:szCs w:val="14"/>
        </w:rPr>
        <w:t>&lt;/</w:t>
      </w:r>
      <w:r w:rsidRPr="00BE0060">
        <w:rPr>
          <w:rFonts w:ascii="Consolas" w:hAnsi="Consolas" w:cs="Consolas"/>
          <w:color w:val="A31515"/>
          <w:sz w:val="14"/>
          <w:szCs w:val="14"/>
        </w:rPr>
        <w:t>NDISEligibilityCode</w:t>
      </w:r>
      <w:r w:rsidRPr="00D87B81">
        <w:rPr>
          <w:rFonts w:ascii="Consolas" w:hAnsi="Consolas" w:cs="Consolas"/>
          <w:color w:val="0000FF"/>
          <w:sz w:val="14"/>
          <w:szCs w:val="14"/>
        </w:rPr>
        <w:t>&gt;</w:t>
      </w:r>
    </w:p>
    <w:p w:rsidR="00D80A18" w:rsidRDefault="00D80A18" w:rsidP="00B068D2">
      <w:pPr>
        <w:pBdr>
          <w:top w:val="single" w:sz="4" w:space="1" w:color="auto"/>
          <w:left w:val="single" w:sz="4" w:space="1" w:color="auto"/>
          <w:bottom w:val="single" w:sz="4" w:space="1" w:color="auto"/>
          <w:right w:val="single" w:sz="4" w:space="1" w:color="auto"/>
        </w:pBdr>
        <w:shd w:val="clear" w:color="auto" w:fill="D9D9D9" w:themeFill="background1" w:themeFillShade="D9"/>
        <w:spacing w:after="0"/>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Client</w:t>
      </w:r>
      <w:r w:rsidRPr="00D87B81">
        <w:rPr>
          <w:rFonts w:ascii="Consolas" w:hAnsi="Consolas" w:cs="Consolas"/>
          <w:color w:val="0000FF"/>
          <w:sz w:val="14"/>
          <w:szCs w:val="14"/>
        </w:rPr>
        <w:t>&gt;</w:t>
      </w:r>
    </w:p>
    <w:p w:rsidR="004456BF" w:rsidRDefault="004456BF">
      <w:pPr>
        <w:rPr>
          <w:rFonts w:eastAsiaTheme="majorEastAsia" w:cstheme="majorBidi"/>
          <w:b/>
          <w:bCs/>
          <w:highlight w:val="lightGray"/>
        </w:rPr>
      </w:pPr>
      <w:bookmarkStart w:id="35" w:name="_Toc378771442"/>
      <w:r>
        <w:rPr>
          <w:highlight w:val="lightGray"/>
        </w:rPr>
        <w:br w:type="page"/>
      </w:r>
    </w:p>
    <w:p w:rsidR="00D9175D" w:rsidRPr="00D9175D" w:rsidRDefault="00D9175D" w:rsidP="004456BF">
      <w:pPr>
        <w:pStyle w:val="Heading3"/>
      </w:pPr>
      <w:bookmarkStart w:id="36" w:name="_Toc18327372"/>
      <w:r w:rsidRPr="00D9175D">
        <w:lastRenderedPageBreak/>
        <w:t>Case</w:t>
      </w:r>
      <w:r w:rsidR="00CE7398">
        <w:t>s</w:t>
      </w:r>
      <w:bookmarkEnd w:id="35"/>
      <w:bookmarkEnd w:id="36"/>
    </w:p>
    <w:p w:rsidR="00AE1712" w:rsidRDefault="00CE7398" w:rsidP="00F91E23">
      <w:r w:rsidRPr="003162FB">
        <w:rPr>
          <w:i/>
        </w:rPr>
        <w:t>Cases</w:t>
      </w:r>
      <w:r w:rsidRPr="003162FB">
        <w:t xml:space="preserve"> node </w:t>
      </w:r>
      <w:r w:rsidR="003162FB" w:rsidRPr="003162FB">
        <w:t>contains</w:t>
      </w:r>
      <w:r w:rsidRPr="003162FB">
        <w:t xml:space="preserve"> </w:t>
      </w:r>
      <w:r w:rsidR="004909D1" w:rsidRPr="003162FB">
        <w:t>one</w:t>
      </w:r>
      <w:r w:rsidRPr="003162FB">
        <w:t xml:space="preserve"> or more </w:t>
      </w:r>
      <w:r w:rsidRPr="003162FB">
        <w:rPr>
          <w:i/>
        </w:rPr>
        <w:t>Case</w:t>
      </w:r>
      <w:r w:rsidRPr="003162FB">
        <w:t xml:space="preserve"> nodes. Each </w:t>
      </w:r>
      <w:r w:rsidRPr="003162FB">
        <w:rPr>
          <w:i/>
        </w:rPr>
        <w:t>Case</w:t>
      </w:r>
      <w:r w:rsidRPr="003162FB">
        <w:t xml:space="preserve"> node represents a case that needs to be added or updated</w:t>
      </w:r>
      <w:r w:rsidR="00426150">
        <w:t>.</w:t>
      </w:r>
      <w:bookmarkStart w:id="37" w:name="_Toc378771443"/>
    </w:p>
    <w:p w:rsidR="00D9175D" w:rsidRPr="00D9175D" w:rsidRDefault="00D9175D" w:rsidP="00D9175D">
      <w:pPr>
        <w:pStyle w:val="Heading4"/>
        <w:numPr>
          <w:ilvl w:val="3"/>
          <w:numId w:val="1"/>
        </w:numPr>
        <w:rPr>
          <w:i w:val="0"/>
        </w:rPr>
      </w:pPr>
      <w:r w:rsidRPr="00D9175D">
        <w:rPr>
          <w:i w:val="0"/>
        </w:rPr>
        <w:t xml:space="preserve">Case </w:t>
      </w:r>
      <w:bookmarkEnd w:id="37"/>
      <w:r w:rsidR="00CE7398">
        <w:rPr>
          <w:i w:val="0"/>
        </w:rPr>
        <w:t>Node</w:t>
      </w:r>
    </w:p>
    <w:p w:rsidR="00D9175D" w:rsidRPr="003162FB" w:rsidRDefault="003162FB" w:rsidP="007E399D">
      <w:r w:rsidRPr="003162FB">
        <w:t xml:space="preserve">Elements within </w:t>
      </w:r>
      <w:r w:rsidRPr="003162FB">
        <w:rPr>
          <w:i/>
        </w:rPr>
        <w:t>Case</w:t>
      </w:r>
      <w:r w:rsidRPr="003162FB">
        <w:t xml:space="preserve"> node:</w:t>
      </w:r>
    </w:p>
    <w:tbl>
      <w:tblPr>
        <w:tblStyle w:val="TableGrid"/>
        <w:tblW w:w="0" w:type="auto"/>
        <w:tblLook w:val="01E0" w:firstRow="1" w:lastRow="1" w:firstColumn="1" w:lastColumn="1" w:noHBand="0" w:noVBand="0"/>
        <w:tblCaption w:val="Elements within Case node"/>
        <w:tblDescription w:val="This table describes the elements within the Case node including requirements for mandatory, conditional or optional, data type, length, format and comments for validation rules."/>
      </w:tblPr>
      <w:tblGrid>
        <w:gridCol w:w="2689"/>
        <w:gridCol w:w="1096"/>
        <w:gridCol w:w="757"/>
        <w:gridCol w:w="750"/>
        <w:gridCol w:w="1080"/>
        <w:gridCol w:w="2644"/>
      </w:tblGrid>
      <w:tr w:rsidR="00D9175D" w:rsidRPr="00B8114A" w:rsidTr="00B76B3C">
        <w:trPr>
          <w:tblHeader/>
        </w:trPr>
        <w:tc>
          <w:tcPr>
            <w:tcW w:w="271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Element</w:t>
            </w:r>
          </w:p>
        </w:tc>
        <w:tc>
          <w:tcPr>
            <w:tcW w:w="109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78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7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125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64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B76B3C">
        <w:tc>
          <w:tcPr>
            <w:tcW w:w="2714" w:type="dxa"/>
          </w:tcPr>
          <w:p w:rsidR="00D9175D" w:rsidRPr="00B8114A" w:rsidRDefault="00D9175D" w:rsidP="006D14AB">
            <w:pPr>
              <w:spacing w:before="60" w:after="60"/>
              <w:rPr>
                <w:rFonts w:cs="Arial"/>
                <w:sz w:val="16"/>
                <w:szCs w:val="16"/>
              </w:rPr>
            </w:pPr>
            <w:r>
              <w:rPr>
                <w:rFonts w:cs="Arial"/>
                <w:sz w:val="16"/>
                <w:szCs w:val="16"/>
              </w:rPr>
              <w:t>CaseId</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4" w:type="dxa"/>
          </w:tcPr>
          <w:p w:rsidR="00D9175D" w:rsidRPr="00B8114A" w:rsidRDefault="00D9175D" w:rsidP="006D14AB">
            <w:pPr>
              <w:spacing w:before="60" w:after="60"/>
              <w:rPr>
                <w:rFonts w:cs="Arial"/>
                <w:sz w:val="16"/>
                <w:szCs w:val="16"/>
              </w:rPr>
            </w:pPr>
            <w:r>
              <w:rPr>
                <w:rFonts w:cs="Arial"/>
                <w:sz w:val="16"/>
                <w:szCs w:val="16"/>
              </w:rPr>
              <w:t>string</w:t>
            </w:r>
          </w:p>
        </w:tc>
        <w:tc>
          <w:tcPr>
            <w:tcW w:w="750" w:type="dxa"/>
          </w:tcPr>
          <w:p w:rsidR="00D9175D" w:rsidRPr="00B8114A" w:rsidRDefault="00236B1C" w:rsidP="006D14AB">
            <w:pPr>
              <w:spacing w:before="60" w:after="60"/>
              <w:rPr>
                <w:rFonts w:cs="Arial"/>
                <w:sz w:val="16"/>
                <w:szCs w:val="16"/>
              </w:rPr>
            </w:pPr>
            <w:r>
              <w:rPr>
                <w:rFonts w:cs="Arial"/>
                <w:sz w:val="16"/>
                <w:szCs w:val="16"/>
              </w:rPr>
              <w:t>5</w:t>
            </w:r>
            <w:r w:rsidR="00BF1B7C">
              <w:rPr>
                <w:rFonts w:cs="Arial"/>
                <w:sz w:val="16"/>
                <w:szCs w:val="16"/>
              </w:rPr>
              <w:t>0</w:t>
            </w:r>
          </w:p>
        </w:tc>
        <w:tc>
          <w:tcPr>
            <w:tcW w:w="1254" w:type="dxa"/>
          </w:tcPr>
          <w:p w:rsidR="00D9175D" w:rsidRDefault="00D9175D" w:rsidP="006D14AB">
            <w:pPr>
              <w:tabs>
                <w:tab w:val="left" w:pos="284"/>
              </w:tabs>
              <w:spacing w:before="60" w:after="60"/>
              <w:rPr>
                <w:rFonts w:cs="Arial"/>
                <w:sz w:val="16"/>
                <w:szCs w:val="16"/>
              </w:rPr>
            </w:pPr>
          </w:p>
        </w:tc>
        <w:tc>
          <w:tcPr>
            <w:tcW w:w="2644" w:type="dxa"/>
          </w:tcPr>
          <w:p w:rsidR="00D9175D" w:rsidRDefault="00390544" w:rsidP="006D14AB">
            <w:pPr>
              <w:tabs>
                <w:tab w:val="left" w:pos="284"/>
              </w:tabs>
              <w:spacing w:before="60" w:after="60"/>
              <w:rPr>
                <w:rFonts w:cs="Arial"/>
                <w:sz w:val="16"/>
                <w:szCs w:val="16"/>
              </w:rPr>
            </w:pPr>
            <w:r>
              <w:rPr>
                <w:rFonts w:cs="Arial"/>
                <w:sz w:val="16"/>
                <w:szCs w:val="16"/>
              </w:rPr>
              <w:t>Organisation’</w:t>
            </w:r>
            <w:r w:rsidR="004910BB">
              <w:rPr>
                <w:rFonts w:cs="Arial"/>
                <w:sz w:val="16"/>
                <w:szCs w:val="16"/>
              </w:rPr>
              <w:t xml:space="preserve">s Case Id. </w:t>
            </w:r>
            <w:r w:rsidR="00D9175D">
              <w:rPr>
                <w:rFonts w:cs="Arial"/>
                <w:sz w:val="16"/>
                <w:szCs w:val="16"/>
              </w:rPr>
              <w:t>This is unique within the organisation.</w:t>
            </w:r>
          </w:p>
          <w:p w:rsidR="00F5116B" w:rsidRDefault="00BE557B" w:rsidP="006D14AB">
            <w:pPr>
              <w:tabs>
                <w:tab w:val="left" w:pos="284"/>
              </w:tabs>
              <w:spacing w:before="60" w:after="60"/>
              <w:rPr>
                <w:rFonts w:cs="Arial"/>
                <w:sz w:val="16"/>
                <w:szCs w:val="16"/>
              </w:rPr>
            </w:pPr>
            <w:r>
              <w:rPr>
                <w:rFonts w:cs="Arial"/>
                <w:sz w:val="16"/>
                <w:szCs w:val="16"/>
              </w:rPr>
              <w:t>Must be unique within the upload file.</w:t>
            </w:r>
          </w:p>
          <w:p w:rsidR="00025E8E" w:rsidRPr="00B8114A" w:rsidRDefault="00025E8E" w:rsidP="00DE4B53">
            <w:pPr>
              <w:tabs>
                <w:tab w:val="left" w:pos="284"/>
              </w:tabs>
              <w:spacing w:before="60" w:after="60"/>
              <w:rPr>
                <w:rFonts w:cs="Arial"/>
                <w:sz w:val="16"/>
                <w:szCs w:val="16"/>
              </w:rPr>
            </w:pPr>
            <w:r w:rsidRPr="00025E8E">
              <w:rPr>
                <w:rFonts w:cs="Arial"/>
                <w:sz w:val="16"/>
                <w:szCs w:val="16"/>
              </w:rPr>
              <w:t xml:space="preserve">A client’s name, part of a client’s name, or other identifiable information </w:t>
            </w:r>
            <w:proofErr w:type="gramStart"/>
            <w:r w:rsidRPr="00025E8E">
              <w:rPr>
                <w:rFonts w:cs="Arial"/>
                <w:sz w:val="16"/>
                <w:szCs w:val="16"/>
              </w:rPr>
              <w:t>should not be used</w:t>
            </w:r>
            <w:proofErr w:type="gramEnd"/>
            <w:r w:rsidRPr="00025E8E">
              <w:rPr>
                <w:rFonts w:cs="Arial"/>
                <w:sz w:val="16"/>
                <w:szCs w:val="16"/>
              </w:rPr>
              <w:t xml:space="preserve"> as a </w:t>
            </w:r>
            <w:r w:rsidR="00DE4B53">
              <w:rPr>
                <w:rFonts w:cs="Arial"/>
                <w:sz w:val="16"/>
                <w:szCs w:val="16"/>
              </w:rPr>
              <w:t>Case Id</w:t>
            </w:r>
            <w:r w:rsidRPr="00025E8E">
              <w:rPr>
                <w:rFonts w:cs="Arial"/>
                <w:sz w:val="16"/>
                <w:szCs w:val="16"/>
              </w:rPr>
              <w:t xml:space="preserve"> under any circumstances.</w:t>
            </w:r>
          </w:p>
        </w:tc>
      </w:tr>
      <w:tr w:rsidR="00D9175D" w:rsidRPr="00B8114A" w:rsidTr="00B76B3C">
        <w:tc>
          <w:tcPr>
            <w:tcW w:w="2714" w:type="dxa"/>
          </w:tcPr>
          <w:p w:rsidR="00D9175D" w:rsidRPr="00B8114A" w:rsidRDefault="00D9175D" w:rsidP="006D14AB">
            <w:pPr>
              <w:spacing w:before="60" w:after="60"/>
              <w:rPr>
                <w:rFonts w:cs="Arial"/>
                <w:sz w:val="16"/>
                <w:szCs w:val="16"/>
              </w:rPr>
            </w:pPr>
            <w:r>
              <w:rPr>
                <w:rFonts w:cs="Arial"/>
                <w:sz w:val="16"/>
                <w:szCs w:val="16"/>
              </w:rPr>
              <w:t>OutletActivityId</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4" w:type="dxa"/>
          </w:tcPr>
          <w:p w:rsidR="00D9175D" w:rsidRPr="00B8114A" w:rsidRDefault="00BE6044" w:rsidP="006D14AB">
            <w:pPr>
              <w:spacing w:before="60" w:after="60"/>
              <w:rPr>
                <w:rFonts w:cs="Arial"/>
                <w:sz w:val="16"/>
                <w:szCs w:val="16"/>
              </w:rPr>
            </w:pPr>
            <w:r>
              <w:rPr>
                <w:rFonts w:cs="Arial"/>
                <w:sz w:val="16"/>
                <w:szCs w:val="16"/>
              </w:rPr>
              <w:t>integer</w:t>
            </w:r>
          </w:p>
        </w:tc>
        <w:tc>
          <w:tcPr>
            <w:tcW w:w="750" w:type="dxa"/>
          </w:tcPr>
          <w:p w:rsidR="00D9175D" w:rsidRPr="00B8114A" w:rsidRDefault="00D9175D" w:rsidP="006D14AB">
            <w:pPr>
              <w:spacing w:before="60" w:after="60"/>
              <w:rPr>
                <w:rFonts w:cs="Arial"/>
                <w:sz w:val="16"/>
                <w:szCs w:val="16"/>
              </w:rPr>
            </w:pPr>
          </w:p>
        </w:tc>
        <w:tc>
          <w:tcPr>
            <w:tcW w:w="1254" w:type="dxa"/>
          </w:tcPr>
          <w:p w:rsidR="00D9175D" w:rsidRDefault="00D9175D" w:rsidP="006D14AB">
            <w:pPr>
              <w:tabs>
                <w:tab w:val="left" w:pos="284"/>
              </w:tabs>
              <w:spacing w:before="60" w:after="60"/>
              <w:rPr>
                <w:rFonts w:cs="Arial"/>
                <w:sz w:val="16"/>
                <w:szCs w:val="16"/>
              </w:rPr>
            </w:pPr>
          </w:p>
        </w:tc>
        <w:tc>
          <w:tcPr>
            <w:tcW w:w="2644" w:type="dxa"/>
          </w:tcPr>
          <w:p w:rsidR="00D9175D" w:rsidRPr="00B8114A" w:rsidRDefault="00D9175D" w:rsidP="004D59BC">
            <w:pPr>
              <w:tabs>
                <w:tab w:val="left" w:pos="284"/>
              </w:tabs>
              <w:spacing w:before="60" w:after="60"/>
              <w:rPr>
                <w:rFonts w:cs="Arial"/>
                <w:sz w:val="16"/>
                <w:szCs w:val="16"/>
              </w:rPr>
            </w:pPr>
            <w:r>
              <w:rPr>
                <w:rFonts w:cs="Arial"/>
                <w:sz w:val="16"/>
                <w:szCs w:val="16"/>
              </w:rPr>
              <w:t xml:space="preserve">Must </w:t>
            </w:r>
            <w:r w:rsidR="004D59BC">
              <w:rPr>
                <w:rFonts w:cs="Arial"/>
                <w:sz w:val="16"/>
                <w:szCs w:val="16"/>
              </w:rPr>
              <w:t xml:space="preserve">be an OutletActivityId from </w:t>
            </w:r>
            <w:r w:rsidR="00522DAF">
              <w:rPr>
                <w:rFonts w:cs="Arial"/>
                <w:sz w:val="16"/>
                <w:szCs w:val="16"/>
              </w:rPr>
              <w:t>Organisation Activity and Outlet</w:t>
            </w:r>
            <w:r>
              <w:rPr>
                <w:rFonts w:cs="Arial"/>
                <w:sz w:val="16"/>
                <w:szCs w:val="16"/>
              </w:rPr>
              <w:t xml:space="preserve"> data file</w:t>
            </w:r>
            <w:r w:rsidR="004D59BC">
              <w:rPr>
                <w:rFonts w:cs="Arial"/>
                <w:sz w:val="16"/>
                <w:szCs w:val="16"/>
              </w:rPr>
              <w:t>.</w:t>
            </w:r>
          </w:p>
        </w:tc>
      </w:tr>
      <w:tr w:rsidR="00D9175D" w:rsidRPr="00B8114A" w:rsidTr="00B76B3C">
        <w:tc>
          <w:tcPr>
            <w:tcW w:w="2714" w:type="dxa"/>
          </w:tcPr>
          <w:p w:rsidR="00D9175D" w:rsidRPr="00B8114A" w:rsidRDefault="00D9175D" w:rsidP="006D14AB">
            <w:pPr>
              <w:spacing w:before="60" w:after="60"/>
              <w:rPr>
                <w:rFonts w:cs="Arial"/>
                <w:sz w:val="16"/>
                <w:szCs w:val="16"/>
              </w:rPr>
            </w:pPr>
            <w:r w:rsidRPr="00CC0D93">
              <w:rPr>
                <w:rFonts w:cs="Arial"/>
                <w:sz w:val="16"/>
                <w:szCs w:val="16"/>
              </w:rPr>
              <w:t>TotalNumberOfUnidentifiedClients</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4" w:type="dxa"/>
          </w:tcPr>
          <w:p w:rsidR="00D9175D" w:rsidRPr="00B8114A" w:rsidRDefault="00BE6044" w:rsidP="006D14AB">
            <w:pPr>
              <w:spacing w:before="60" w:after="60"/>
              <w:rPr>
                <w:rFonts w:cs="Arial"/>
                <w:sz w:val="16"/>
                <w:szCs w:val="16"/>
              </w:rPr>
            </w:pPr>
            <w:r>
              <w:rPr>
                <w:rFonts w:cs="Arial"/>
                <w:sz w:val="16"/>
                <w:szCs w:val="16"/>
              </w:rPr>
              <w:t>integer</w:t>
            </w:r>
          </w:p>
        </w:tc>
        <w:tc>
          <w:tcPr>
            <w:tcW w:w="750" w:type="dxa"/>
          </w:tcPr>
          <w:p w:rsidR="00D9175D" w:rsidRPr="00B8114A" w:rsidRDefault="00D9175D" w:rsidP="006D14AB">
            <w:pPr>
              <w:spacing w:before="60" w:after="60"/>
              <w:rPr>
                <w:rFonts w:cs="Arial"/>
                <w:sz w:val="16"/>
                <w:szCs w:val="16"/>
              </w:rPr>
            </w:pPr>
          </w:p>
        </w:tc>
        <w:tc>
          <w:tcPr>
            <w:tcW w:w="1254" w:type="dxa"/>
          </w:tcPr>
          <w:p w:rsidR="00D9175D" w:rsidRDefault="00D9175D" w:rsidP="006D14AB">
            <w:pPr>
              <w:tabs>
                <w:tab w:val="left" w:pos="284"/>
              </w:tabs>
              <w:spacing w:before="60" w:after="60"/>
              <w:rPr>
                <w:rFonts w:cs="Arial"/>
                <w:sz w:val="16"/>
                <w:szCs w:val="16"/>
              </w:rPr>
            </w:pPr>
          </w:p>
        </w:tc>
        <w:tc>
          <w:tcPr>
            <w:tcW w:w="2644" w:type="dxa"/>
          </w:tcPr>
          <w:p w:rsidR="00D9175D" w:rsidRDefault="00D9175D" w:rsidP="006D14AB">
            <w:pPr>
              <w:tabs>
                <w:tab w:val="left" w:pos="284"/>
              </w:tabs>
              <w:spacing w:before="60" w:after="60"/>
              <w:rPr>
                <w:rFonts w:cs="Arial"/>
                <w:sz w:val="16"/>
                <w:szCs w:val="16"/>
              </w:rPr>
            </w:pPr>
            <w:r>
              <w:rPr>
                <w:rFonts w:cs="Arial"/>
                <w:sz w:val="16"/>
                <w:szCs w:val="16"/>
              </w:rPr>
              <w:t>Number of unidentified clients associated with the case.</w:t>
            </w:r>
          </w:p>
          <w:p w:rsidR="00D9175D" w:rsidRPr="00B8114A" w:rsidRDefault="00D9175D" w:rsidP="006D14AB">
            <w:pPr>
              <w:tabs>
                <w:tab w:val="left" w:pos="284"/>
              </w:tabs>
              <w:spacing w:before="60" w:after="60"/>
              <w:rPr>
                <w:rFonts w:cs="Arial"/>
                <w:sz w:val="16"/>
                <w:szCs w:val="16"/>
              </w:rPr>
            </w:pPr>
            <w:r>
              <w:rPr>
                <w:rFonts w:cs="Arial"/>
                <w:sz w:val="16"/>
                <w:szCs w:val="16"/>
              </w:rPr>
              <w:t>An unsigned integer, which can contain value from 0 to 999.</w:t>
            </w:r>
          </w:p>
        </w:tc>
      </w:tr>
      <w:tr w:rsidR="00B76B3C" w:rsidRPr="00B8114A" w:rsidTr="00B76B3C">
        <w:tc>
          <w:tcPr>
            <w:tcW w:w="2714" w:type="dxa"/>
          </w:tcPr>
          <w:p w:rsidR="00B76B3C" w:rsidRPr="00CC0D93" w:rsidRDefault="00B76B3C" w:rsidP="00B76B3C">
            <w:pPr>
              <w:spacing w:before="60" w:after="60"/>
              <w:rPr>
                <w:rFonts w:cs="Arial"/>
                <w:sz w:val="16"/>
                <w:szCs w:val="16"/>
              </w:rPr>
            </w:pPr>
            <w:r w:rsidRPr="00B76B3C">
              <w:rPr>
                <w:rFonts w:cs="Arial"/>
                <w:sz w:val="16"/>
                <w:szCs w:val="16"/>
              </w:rPr>
              <w:t>ClientAttendanceProfileCode</w:t>
            </w:r>
          </w:p>
        </w:tc>
        <w:tc>
          <w:tcPr>
            <w:tcW w:w="1096" w:type="dxa"/>
          </w:tcPr>
          <w:p w:rsidR="00B76B3C" w:rsidRPr="00B8114A" w:rsidRDefault="00B76B3C" w:rsidP="00B76B3C">
            <w:pPr>
              <w:spacing w:before="60" w:after="60"/>
              <w:rPr>
                <w:rFonts w:cs="Arial"/>
                <w:sz w:val="16"/>
                <w:szCs w:val="16"/>
              </w:rPr>
            </w:pPr>
            <w:r>
              <w:rPr>
                <w:rFonts w:cs="Arial"/>
                <w:sz w:val="16"/>
                <w:szCs w:val="16"/>
              </w:rPr>
              <w:t>Optional</w:t>
            </w:r>
          </w:p>
        </w:tc>
        <w:tc>
          <w:tcPr>
            <w:tcW w:w="784" w:type="dxa"/>
          </w:tcPr>
          <w:p w:rsidR="00B76B3C" w:rsidRDefault="00B76B3C" w:rsidP="00B76B3C">
            <w:pPr>
              <w:spacing w:before="60" w:after="60"/>
              <w:rPr>
                <w:rFonts w:cs="Arial"/>
                <w:sz w:val="16"/>
                <w:szCs w:val="16"/>
              </w:rPr>
            </w:pPr>
            <w:r>
              <w:rPr>
                <w:rFonts w:cs="Arial"/>
                <w:sz w:val="16"/>
                <w:szCs w:val="16"/>
              </w:rPr>
              <w:t>String</w:t>
            </w:r>
          </w:p>
        </w:tc>
        <w:tc>
          <w:tcPr>
            <w:tcW w:w="750" w:type="dxa"/>
          </w:tcPr>
          <w:p w:rsidR="00B76B3C" w:rsidRPr="00B8114A" w:rsidRDefault="00B76B3C" w:rsidP="00B76B3C">
            <w:pPr>
              <w:spacing w:before="60" w:after="60"/>
              <w:rPr>
                <w:rFonts w:cs="Arial"/>
                <w:sz w:val="16"/>
                <w:szCs w:val="16"/>
              </w:rPr>
            </w:pPr>
          </w:p>
        </w:tc>
        <w:tc>
          <w:tcPr>
            <w:tcW w:w="1254" w:type="dxa"/>
          </w:tcPr>
          <w:p w:rsidR="00B76B3C" w:rsidRDefault="00B76B3C" w:rsidP="00B76B3C">
            <w:pPr>
              <w:tabs>
                <w:tab w:val="left" w:pos="284"/>
              </w:tabs>
              <w:spacing w:before="60" w:after="60"/>
              <w:rPr>
                <w:rFonts w:cs="Arial"/>
                <w:sz w:val="16"/>
                <w:szCs w:val="16"/>
              </w:rPr>
            </w:pPr>
          </w:p>
        </w:tc>
        <w:tc>
          <w:tcPr>
            <w:tcW w:w="2644" w:type="dxa"/>
          </w:tcPr>
          <w:p w:rsidR="00B76B3C" w:rsidRDefault="00B76B3C" w:rsidP="00B76B3C">
            <w:pPr>
              <w:tabs>
                <w:tab w:val="left" w:pos="284"/>
              </w:tabs>
              <w:spacing w:before="60" w:after="60"/>
              <w:rPr>
                <w:rFonts w:cs="Arial"/>
                <w:sz w:val="16"/>
                <w:szCs w:val="16"/>
              </w:rPr>
            </w:pPr>
            <w:r>
              <w:rPr>
                <w:rFonts w:cs="Arial"/>
                <w:sz w:val="16"/>
                <w:szCs w:val="16"/>
              </w:rPr>
              <w:t>Code from Reference data file</w:t>
            </w:r>
          </w:p>
          <w:p w:rsidR="00C74FCC" w:rsidRPr="00B8114A" w:rsidRDefault="00C74FCC" w:rsidP="00B76B3C">
            <w:pPr>
              <w:tabs>
                <w:tab w:val="left" w:pos="284"/>
              </w:tabs>
              <w:spacing w:before="60" w:after="60"/>
              <w:rPr>
                <w:rFonts w:cs="Arial"/>
                <w:sz w:val="16"/>
                <w:szCs w:val="16"/>
              </w:rPr>
            </w:pPr>
          </w:p>
        </w:tc>
      </w:tr>
      <w:tr w:rsidR="00D9175D" w:rsidRPr="00B8114A" w:rsidTr="00B76B3C">
        <w:tc>
          <w:tcPr>
            <w:tcW w:w="2714" w:type="dxa"/>
          </w:tcPr>
          <w:p w:rsidR="00D9175D" w:rsidRPr="00B8114A" w:rsidRDefault="00D9175D" w:rsidP="00305B3D">
            <w:pPr>
              <w:spacing w:before="60" w:after="60"/>
              <w:rPr>
                <w:rFonts w:cs="Arial"/>
                <w:sz w:val="16"/>
                <w:szCs w:val="16"/>
              </w:rPr>
            </w:pPr>
            <w:r w:rsidRPr="00CC0D93">
              <w:rPr>
                <w:rFonts w:cs="Arial"/>
                <w:sz w:val="16"/>
                <w:szCs w:val="16"/>
              </w:rPr>
              <w:t>ParentingAgreementOutcome</w:t>
            </w:r>
          </w:p>
        </w:tc>
        <w:tc>
          <w:tcPr>
            <w:tcW w:w="1096" w:type="dxa"/>
          </w:tcPr>
          <w:p w:rsidR="00D9175D" w:rsidRPr="00B8114A" w:rsidRDefault="00D9175D" w:rsidP="006D14AB">
            <w:pPr>
              <w:spacing w:before="60" w:after="60"/>
              <w:rPr>
                <w:rFonts w:cs="Arial"/>
                <w:sz w:val="16"/>
                <w:szCs w:val="16"/>
              </w:rPr>
            </w:pPr>
            <w:r>
              <w:rPr>
                <w:rFonts w:cs="Arial"/>
                <w:sz w:val="16"/>
                <w:szCs w:val="16"/>
              </w:rPr>
              <w:t xml:space="preserve">Optional </w:t>
            </w:r>
          </w:p>
        </w:tc>
        <w:tc>
          <w:tcPr>
            <w:tcW w:w="784" w:type="dxa"/>
          </w:tcPr>
          <w:p w:rsidR="00D9175D" w:rsidRPr="00B8114A" w:rsidRDefault="00305B3D" w:rsidP="006D14AB">
            <w:pPr>
              <w:spacing w:before="60" w:after="60"/>
              <w:rPr>
                <w:rFonts w:cs="Arial"/>
                <w:sz w:val="16"/>
                <w:szCs w:val="16"/>
              </w:rPr>
            </w:pPr>
            <w:r>
              <w:rPr>
                <w:rFonts w:cs="Arial"/>
                <w:sz w:val="16"/>
                <w:szCs w:val="16"/>
              </w:rPr>
              <w:t>XML</w:t>
            </w:r>
            <w:r w:rsidR="00D9175D">
              <w:rPr>
                <w:rFonts w:cs="Arial"/>
                <w:sz w:val="16"/>
                <w:szCs w:val="16"/>
              </w:rPr>
              <w:t xml:space="preserve"> </w:t>
            </w:r>
          </w:p>
        </w:tc>
        <w:tc>
          <w:tcPr>
            <w:tcW w:w="750" w:type="dxa"/>
          </w:tcPr>
          <w:p w:rsidR="00D9175D" w:rsidRPr="00B8114A" w:rsidRDefault="00D9175D" w:rsidP="006D14AB">
            <w:pPr>
              <w:spacing w:before="60" w:after="60"/>
              <w:rPr>
                <w:rFonts w:cs="Arial"/>
                <w:sz w:val="16"/>
                <w:szCs w:val="16"/>
              </w:rPr>
            </w:pPr>
          </w:p>
        </w:tc>
        <w:tc>
          <w:tcPr>
            <w:tcW w:w="1254" w:type="dxa"/>
          </w:tcPr>
          <w:p w:rsidR="00D9175D" w:rsidRDefault="00D9175D" w:rsidP="006D14AB">
            <w:pPr>
              <w:tabs>
                <w:tab w:val="left" w:pos="284"/>
              </w:tabs>
              <w:spacing w:before="60" w:after="60"/>
              <w:rPr>
                <w:rFonts w:cs="Arial"/>
                <w:sz w:val="16"/>
                <w:szCs w:val="16"/>
              </w:rPr>
            </w:pPr>
          </w:p>
        </w:tc>
        <w:tc>
          <w:tcPr>
            <w:tcW w:w="2644" w:type="dxa"/>
          </w:tcPr>
          <w:p w:rsidR="00D9175D" w:rsidRPr="00B8114A" w:rsidRDefault="008152D3" w:rsidP="008152D3">
            <w:pPr>
              <w:tabs>
                <w:tab w:val="left" w:pos="284"/>
              </w:tabs>
              <w:spacing w:before="60" w:after="60"/>
              <w:rPr>
                <w:rFonts w:cs="Arial"/>
                <w:sz w:val="16"/>
                <w:szCs w:val="16"/>
              </w:rPr>
            </w:pPr>
            <w:r>
              <w:rPr>
                <w:rFonts w:cs="Arial"/>
                <w:sz w:val="16"/>
                <w:szCs w:val="16"/>
              </w:rPr>
              <w:t>This will contain details about Parenting Agreement Outcome data.</w:t>
            </w:r>
          </w:p>
        </w:tc>
      </w:tr>
      <w:tr w:rsidR="00305B3D" w:rsidRPr="00B8114A" w:rsidTr="00B76B3C">
        <w:tc>
          <w:tcPr>
            <w:tcW w:w="2714" w:type="dxa"/>
          </w:tcPr>
          <w:p w:rsidR="00305B3D" w:rsidRPr="00CC0D93" w:rsidRDefault="00305B3D" w:rsidP="00305B3D">
            <w:pPr>
              <w:spacing w:before="60" w:after="60"/>
              <w:rPr>
                <w:rFonts w:cs="Arial"/>
                <w:sz w:val="16"/>
                <w:szCs w:val="16"/>
              </w:rPr>
            </w:pPr>
            <w:r>
              <w:rPr>
                <w:rFonts w:cs="Arial"/>
                <w:sz w:val="16"/>
                <w:szCs w:val="16"/>
              </w:rPr>
              <w:t>Section60I</w:t>
            </w:r>
          </w:p>
        </w:tc>
        <w:tc>
          <w:tcPr>
            <w:tcW w:w="1096" w:type="dxa"/>
          </w:tcPr>
          <w:p w:rsidR="00305B3D" w:rsidRDefault="00305B3D" w:rsidP="006D14AB">
            <w:pPr>
              <w:spacing w:before="60" w:after="60"/>
              <w:rPr>
                <w:rFonts w:cs="Arial"/>
                <w:sz w:val="16"/>
                <w:szCs w:val="16"/>
              </w:rPr>
            </w:pPr>
            <w:r>
              <w:rPr>
                <w:rFonts w:cs="Arial"/>
                <w:sz w:val="16"/>
                <w:szCs w:val="16"/>
              </w:rPr>
              <w:t>Optional</w:t>
            </w:r>
          </w:p>
        </w:tc>
        <w:tc>
          <w:tcPr>
            <w:tcW w:w="784" w:type="dxa"/>
          </w:tcPr>
          <w:p w:rsidR="00305B3D" w:rsidRDefault="00305B3D" w:rsidP="006D14AB">
            <w:pPr>
              <w:spacing w:before="60" w:after="60"/>
              <w:rPr>
                <w:rFonts w:cs="Arial"/>
                <w:sz w:val="16"/>
                <w:szCs w:val="16"/>
              </w:rPr>
            </w:pPr>
            <w:r>
              <w:rPr>
                <w:rFonts w:cs="Arial"/>
                <w:sz w:val="16"/>
                <w:szCs w:val="16"/>
              </w:rPr>
              <w:t>XML</w:t>
            </w:r>
          </w:p>
        </w:tc>
        <w:tc>
          <w:tcPr>
            <w:tcW w:w="750" w:type="dxa"/>
          </w:tcPr>
          <w:p w:rsidR="00305B3D" w:rsidRPr="00B8114A" w:rsidRDefault="00305B3D" w:rsidP="006D14AB">
            <w:pPr>
              <w:spacing w:before="60" w:after="60"/>
              <w:rPr>
                <w:rFonts w:cs="Arial"/>
                <w:sz w:val="16"/>
                <w:szCs w:val="16"/>
              </w:rPr>
            </w:pPr>
          </w:p>
        </w:tc>
        <w:tc>
          <w:tcPr>
            <w:tcW w:w="1254" w:type="dxa"/>
          </w:tcPr>
          <w:p w:rsidR="00305B3D" w:rsidRDefault="00305B3D" w:rsidP="006D14AB">
            <w:pPr>
              <w:tabs>
                <w:tab w:val="left" w:pos="284"/>
              </w:tabs>
              <w:spacing w:before="60" w:after="60"/>
              <w:rPr>
                <w:rFonts w:cs="Arial"/>
                <w:sz w:val="16"/>
                <w:szCs w:val="16"/>
              </w:rPr>
            </w:pPr>
          </w:p>
        </w:tc>
        <w:tc>
          <w:tcPr>
            <w:tcW w:w="2644" w:type="dxa"/>
          </w:tcPr>
          <w:p w:rsidR="00305B3D" w:rsidRDefault="008152D3" w:rsidP="00B76ACE">
            <w:pPr>
              <w:tabs>
                <w:tab w:val="left" w:pos="284"/>
              </w:tabs>
              <w:spacing w:before="60" w:after="60"/>
              <w:rPr>
                <w:rFonts w:cs="Arial"/>
                <w:sz w:val="16"/>
                <w:szCs w:val="16"/>
              </w:rPr>
            </w:pPr>
            <w:r>
              <w:rPr>
                <w:rFonts w:cs="Arial"/>
                <w:sz w:val="16"/>
                <w:szCs w:val="16"/>
              </w:rPr>
              <w:t>This will contain de</w:t>
            </w:r>
            <w:r w:rsidR="00EF1246">
              <w:rPr>
                <w:rFonts w:cs="Arial"/>
                <w:sz w:val="16"/>
                <w:szCs w:val="16"/>
              </w:rPr>
              <w:t>tails of Section60I data.</w:t>
            </w:r>
          </w:p>
        </w:tc>
      </w:tr>
      <w:tr w:rsidR="00D9175D" w:rsidRPr="00B8114A" w:rsidTr="00B76B3C">
        <w:tc>
          <w:tcPr>
            <w:tcW w:w="2714" w:type="dxa"/>
          </w:tcPr>
          <w:p w:rsidR="00D9175D" w:rsidRPr="00CC0D93" w:rsidRDefault="00D9175D" w:rsidP="006D14AB">
            <w:pPr>
              <w:spacing w:before="60" w:after="60"/>
              <w:rPr>
                <w:rFonts w:cs="Arial"/>
                <w:sz w:val="16"/>
                <w:szCs w:val="16"/>
              </w:rPr>
            </w:pPr>
            <w:r>
              <w:rPr>
                <w:rFonts w:cs="Arial"/>
                <w:sz w:val="16"/>
                <w:szCs w:val="16"/>
              </w:rPr>
              <w:t>CaseClients</w:t>
            </w:r>
          </w:p>
        </w:tc>
        <w:tc>
          <w:tcPr>
            <w:tcW w:w="1096" w:type="dxa"/>
          </w:tcPr>
          <w:p w:rsidR="00D9175D" w:rsidRDefault="00D9175D" w:rsidP="006D14AB">
            <w:pPr>
              <w:spacing w:before="60" w:after="60"/>
              <w:rPr>
                <w:rFonts w:cs="Arial"/>
                <w:sz w:val="16"/>
                <w:szCs w:val="16"/>
              </w:rPr>
            </w:pPr>
            <w:r>
              <w:rPr>
                <w:rFonts w:cs="Arial"/>
                <w:sz w:val="16"/>
                <w:szCs w:val="16"/>
              </w:rPr>
              <w:t xml:space="preserve">Optional </w:t>
            </w:r>
          </w:p>
        </w:tc>
        <w:tc>
          <w:tcPr>
            <w:tcW w:w="784" w:type="dxa"/>
          </w:tcPr>
          <w:p w:rsidR="00D9175D" w:rsidRDefault="00D9175D" w:rsidP="006D14AB">
            <w:pPr>
              <w:spacing w:before="60" w:after="60"/>
              <w:rPr>
                <w:rFonts w:cs="Arial"/>
                <w:sz w:val="16"/>
                <w:szCs w:val="16"/>
              </w:rPr>
            </w:pPr>
            <w:r>
              <w:rPr>
                <w:rFonts w:cs="Arial"/>
                <w:sz w:val="16"/>
                <w:szCs w:val="16"/>
              </w:rPr>
              <w:t>XML</w:t>
            </w:r>
          </w:p>
        </w:tc>
        <w:tc>
          <w:tcPr>
            <w:tcW w:w="750" w:type="dxa"/>
          </w:tcPr>
          <w:p w:rsidR="00D9175D" w:rsidRPr="00B8114A" w:rsidRDefault="00D9175D" w:rsidP="006D14AB">
            <w:pPr>
              <w:spacing w:before="60" w:after="60"/>
              <w:rPr>
                <w:rFonts w:cs="Arial"/>
                <w:sz w:val="16"/>
                <w:szCs w:val="16"/>
              </w:rPr>
            </w:pPr>
          </w:p>
        </w:tc>
        <w:tc>
          <w:tcPr>
            <w:tcW w:w="1254" w:type="dxa"/>
          </w:tcPr>
          <w:p w:rsidR="00D9175D" w:rsidRDefault="00D9175D" w:rsidP="006D14AB">
            <w:pPr>
              <w:tabs>
                <w:tab w:val="left" w:pos="284"/>
              </w:tabs>
              <w:spacing w:before="60" w:after="60"/>
              <w:rPr>
                <w:rFonts w:cs="Arial"/>
                <w:sz w:val="16"/>
                <w:szCs w:val="16"/>
              </w:rPr>
            </w:pPr>
          </w:p>
        </w:tc>
        <w:tc>
          <w:tcPr>
            <w:tcW w:w="2644" w:type="dxa"/>
          </w:tcPr>
          <w:p w:rsidR="00D9175D" w:rsidRDefault="00D47863" w:rsidP="006D14AB">
            <w:pPr>
              <w:tabs>
                <w:tab w:val="left" w:pos="284"/>
              </w:tabs>
              <w:spacing w:before="60" w:after="60"/>
              <w:rPr>
                <w:rFonts w:cs="Arial"/>
                <w:sz w:val="16"/>
                <w:szCs w:val="16"/>
              </w:rPr>
            </w:pPr>
            <w:r>
              <w:rPr>
                <w:rFonts w:cs="Arial"/>
                <w:sz w:val="16"/>
                <w:szCs w:val="16"/>
              </w:rPr>
              <w:t xml:space="preserve">It </w:t>
            </w:r>
            <w:r w:rsidR="00D9175D">
              <w:rPr>
                <w:rFonts w:cs="Arial"/>
                <w:sz w:val="16"/>
                <w:szCs w:val="16"/>
              </w:rPr>
              <w:t xml:space="preserve">contains </w:t>
            </w:r>
            <w:r w:rsidR="003162FB">
              <w:rPr>
                <w:rFonts w:cs="Arial"/>
                <w:sz w:val="16"/>
                <w:szCs w:val="16"/>
              </w:rPr>
              <w:t>1</w:t>
            </w:r>
            <w:r w:rsidR="006D14AB">
              <w:rPr>
                <w:rFonts w:cs="Arial"/>
                <w:sz w:val="16"/>
                <w:szCs w:val="16"/>
              </w:rPr>
              <w:t xml:space="preserve"> or more </w:t>
            </w:r>
            <w:r w:rsidR="00D9175D">
              <w:rPr>
                <w:rFonts w:cs="Arial"/>
                <w:sz w:val="16"/>
                <w:szCs w:val="16"/>
              </w:rPr>
              <w:t>CaseClient nodes</w:t>
            </w:r>
            <w:r>
              <w:rPr>
                <w:rFonts w:cs="Arial"/>
                <w:sz w:val="16"/>
                <w:szCs w:val="16"/>
              </w:rPr>
              <w:t xml:space="preserve"> to be </w:t>
            </w:r>
            <w:r w:rsidR="00D9175D">
              <w:rPr>
                <w:rFonts w:cs="Arial"/>
                <w:sz w:val="16"/>
                <w:szCs w:val="16"/>
              </w:rPr>
              <w:t xml:space="preserve">associated with the case. </w:t>
            </w:r>
          </w:p>
          <w:p w:rsidR="00D9175D" w:rsidRDefault="00D9175D" w:rsidP="006D14AB">
            <w:pPr>
              <w:tabs>
                <w:tab w:val="left" w:pos="284"/>
              </w:tabs>
              <w:spacing w:before="60" w:after="60"/>
              <w:rPr>
                <w:rFonts w:cs="Arial"/>
                <w:sz w:val="16"/>
                <w:szCs w:val="16"/>
              </w:rPr>
            </w:pPr>
            <w:r>
              <w:rPr>
                <w:rFonts w:cs="Arial"/>
                <w:sz w:val="16"/>
                <w:szCs w:val="16"/>
              </w:rPr>
              <w:t xml:space="preserve">If no CaseClients are provided, then </w:t>
            </w:r>
            <w:r w:rsidRPr="00CC0D93">
              <w:rPr>
                <w:rFonts w:cs="Arial"/>
                <w:sz w:val="16"/>
                <w:szCs w:val="16"/>
              </w:rPr>
              <w:t>TotalNumberOfUnidentifiedClients</w:t>
            </w:r>
            <w:r>
              <w:rPr>
                <w:rFonts w:cs="Arial"/>
                <w:sz w:val="16"/>
                <w:szCs w:val="16"/>
              </w:rPr>
              <w:t xml:space="preserve"> </w:t>
            </w:r>
            <w:r w:rsidR="006D14AB">
              <w:rPr>
                <w:rFonts w:cs="Arial"/>
                <w:sz w:val="16"/>
                <w:szCs w:val="16"/>
              </w:rPr>
              <w:t xml:space="preserve">must </w:t>
            </w:r>
            <w:r>
              <w:rPr>
                <w:rFonts w:cs="Arial"/>
                <w:sz w:val="16"/>
                <w:szCs w:val="16"/>
              </w:rPr>
              <w:t>be greater than zero.</w:t>
            </w:r>
          </w:p>
        </w:tc>
      </w:tr>
      <w:tr w:rsidR="00B76B3C" w:rsidRPr="00B8114A" w:rsidTr="00B76B3C">
        <w:tc>
          <w:tcPr>
            <w:tcW w:w="2714" w:type="dxa"/>
          </w:tcPr>
          <w:p w:rsidR="00B76B3C" w:rsidRDefault="00B76B3C" w:rsidP="00B76B3C">
            <w:pPr>
              <w:spacing w:before="60" w:after="60"/>
              <w:rPr>
                <w:rFonts w:cs="Arial"/>
                <w:sz w:val="16"/>
                <w:szCs w:val="16"/>
              </w:rPr>
            </w:pPr>
            <w:r>
              <w:rPr>
                <w:rFonts w:cs="Arial"/>
                <w:sz w:val="16"/>
                <w:szCs w:val="16"/>
              </w:rPr>
              <w:t>EndDate</w:t>
            </w:r>
          </w:p>
        </w:tc>
        <w:tc>
          <w:tcPr>
            <w:tcW w:w="1096" w:type="dxa"/>
          </w:tcPr>
          <w:p w:rsidR="00B76B3C" w:rsidRDefault="00B76B3C" w:rsidP="00B76B3C">
            <w:pPr>
              <w:spacing w:before="60" w:after="60"/>
              <w:rPr>
                <w:rFonts w:cs="Arial"/>
                <w:sz w:val="16"/>
                <w:szCs w:val="16"/>
              </w:rPr>
            </w:pPr>
            <w:r>
              <w:rPr>
                <w:rFonts w:cs="Arial"/>
                <w:sz w:val="16"/>
                <w:szCs w:val="16"/>
              </w:rPr>
              <w:t>Optional</w:t>
            </w:r>
          </w:p>
        </w:tc>
        <w:tc>
          <w:tcPr>
            <w:tcW w:w="784" w:type="dxa"/>
          </w:tcPr>
          <w:p w:rsidR="00B76B3C" w:rsidRDefault="00B76B3C" w:rsidP="00B76B3C">
            <w:pPr>
              <w:spacing w:before="60" w:after="60"/>
              <w:rPr>
                <w:rFonts w:cs="Arial"/>
                <w:sz w:val="16"/>
                <w:szCs w:val="16"/>
              </w:rPr>
            </w:pPr>
            <w:r>
              <w:rPr>
                <w:rFonts w:cs="Arial"/>
                <w:sz w:val="16"/>
                <w:szCs w:val="16"/>
              </w:rPr>
              <w:t>Date</w:t>
            </w:r>
          </w:p>
        </w:tc>
        <w:tc>
          <w:tcPr>
            <w:tcW w:w="750" w:type="dxa"/>
          </w:tcPr>
          <w:p w:rsidR="00B76B3C" w:rsidRPr="00B8114A" w:rsidRDefault="00B76B3C" w:rsidP="00B76B3C">
            <w:pPr>
              <w:spacing w:before="60" w:after="60"/>
              <w:rPr>
                <w:rFonts w:cs="Arial"/>
                <w:sz w:val="16"/>
                <w:szCs w:val="16"/>
              </w:rPr>
            </w:pPr>
          </w:p>
        </w:tc>
        <w:tc>
          <w:tcPr>
            <w:tcW w:w="1254" w:type="dxa"/>
          </w:tcPr>
          <w:p w:rsidR="00B76B3C" w:rsidRDefault="00B76B3C" w:rsidP="00B76B3C">
            <w:pPr>
              <w:tabs>
                <w:tab w:val="left" w:pos="284"/>
              </w:tabs>
              <w:spacing w:before="60" w:after="60"/>
              <w:rPr>
                <w:rFonts w:cs="Arial"/>
                <w:sz w:val="16"/>
                <w:szCs w:val="16"/>
              </w:rPr>
            </w:pPr>
            <w:r>
              <w:rPr>
                <w:rFonts w:cs="Arial"/>
                <w:sz w:val="16"/>
                <w:szCs w:val="16"/>
              </w:rPr>
              <w:t>yyyy-mm-dd</w:t>
            </w:r>
          </w:p>
        </w:tc>
        <w:tc>
          <w:tcPr>
            <w:tcW w:w="2644" w:type="dxa"/>
          </w:tcPr>
          <w:p w:rsidR="00B76B3C" w:rsidRDefault="00B76B3C" w:rsidP="00B76B3C">
            <w:pPr>
              <w:tabs>
                <w:tab w:val="left" w:pos="284"/>
              </w:tabs>
              <w:spacing w:before="60" w:after="60"/>
              <w:rPr>
                <w:rFonts w:cs="Arial"/>
                <w:sz w:val="16"/>
                <w:szCs w:val="16"/>
              </w:rPr>
            </w:pPr>
          </w:p>
        </w:tc>
      </w:tr>
    </w:tbl>
    <w:p w:rsidR="00D9175D" w:rsidRPr="00D9175D" w:rsidRDefault="00D9175D" w:rsidP="00D9175D">
      <w:pPr>
        <w:pStyle w:val="Heading5"/>
        <w:numPr>
          <w:ilvl w:val="4"/>
          <w:numId w:val="1"/>
        </w:numPr>
        <w:rPr>
          <w:color w:val="auto"/>
        </w:rPr>
      </w:pPr>
      <w:r w:rsidRPr="00D9175D">
        <w:rPr>
          <w:color w:val="auto"/>
        </w:rPr>
        <w:t>CaseClient Node</w:t>
      </w:r>
    </w:p>
    <w:p w:rsidR="00D9175D" w:rsidRPr="00423BAA" w:rsidRDefault="00D9175D" w:rsidP="007E399D">
      <w:r w:rsidRPr="00D9175D">
        <w:t xml:space="preserve">Elements within each </w:t>
      </w:r>
      <w:r w:rsidRPr="008B443C">
        <w:rPr>
          <w:i/>
        </w:rPr>
        <w:t>CaseClient</w:t>
      </w:r>
      <w:r w:rsidRPr="00D9175D">
        <w:t xml:space="preserve"> Node</w:t>
      </w:r>
    </w:p>
    <w:tbl>
      <w:tblPr>
        <w:tblStyle w:val="TableGrid"/>
        <w:tblW w:w="0" w:type="auto"/>
        <w:tblLook w:val="01E0" w:firstRow="1" w:lastRow="1" w:firstColumn="1" w:lastColumn="1" w:noHBand="0" w:noVBand="0"/>
        <w:tblCaption w:val="Elements within each CaseClient Node"/>
        <w:tblDescription w:val="This table describes the elements within each CaseClient node including requirements for mandatory, conditional or optional, data type, length, format and comments for validation rules."/>
      </w:tblPr>
      <w:tblGrid>
        <w:gridCol w:w="2635"/>
        <w:gridCol w:w="1096"/>
        <w:gridCol w:w="769"/>
        <w:gridCol w:w="750"/>
        <w:gridCol w:w="1218"/>
        <w:gridCol w:w="2548"/>
      </w:tblGrid>
      <w:tr w:rsidR="00D9175D" w:rsidRPr="00B8114A" w:rsidTr="00B04E82">
        <w:trPr>
          <w:tblHeader/>
        </w:trPr>
        <w:tc>
          <w:tcPr>
            <w:tcW w:w="271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Element</w:t>
            </w:r>
          </w:p>
        </w:tc>
        <w:tc>
          <w:tcPr>
            <w:tcW w:w="109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78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7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126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628"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B04E82">
        <w:tc>
          <w:tcPr>
            <w:tcW w:w="2716" w:type="dxa"/>
          </w:tcPr>
          <w:p w:rsidR="00D9175D" w:rsidRPr="00B8114A" w:rsidRDefault="00D9175D" w:rsidP="006D14AB">
            <w:pPr>
              <w:spacing w:before="60" w:after="60"/>
              <w:rPr>
                <w:rFonts w:cs="Arial"/>
                <w:sz w:val="16"/>
                <w:szCs w:val="16"/>
              </w:rPr>
            </w:pPr>
            <w:r>
              <w:rPr>
                <w:rFonts w:cs="Arial"/>
                <w:sz w:val="16"/>
                <w:szCs w:val="16"/>
              </w:rPr>
              <w:t>ClientId</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6" w:type="dxa"/>
          </w:tcPr>
          <w:p w:rsidR="00D9175D" w:rsidRPr="00B8114A" w:rsidRDefault="00D9175D" w:rsidP="006D14AB">
            <w:pPr>
              <w:spacing w:before="60" w:after="60"/>
              <w:rPr>
                <w:rFonts w:cs="Arial"/>
                <w:sz w:val="16"/>
                <w:szCs w:val="16"/>
              </w:rPr>
            </w:pPr>
            <w:r>
              <w:rPr>
                <w:rFonts w:cs="Arial"/>
                <w:sz w:val="16"/>
                <w:szCs w:val="16"/>
              </w:rPr>
              <w:t>string</w:t>
            </w:r>
          </w:p>
        </w:tc>
        <w:tc>
          <w:tcPr>
            <w:tcW w:w="750" w:type="dxa"/>
          </w:tcPr>
          <w:p w:rsidR="00D9175D" w:rsidRPr="00B8114A" w:rsidRDefault="00236B1C" w:rsidP="006D14AB">
            <w:pPr>
              <w:spacing w:before="60" w:after="60"/>
              <w:rPr>
                <w:rFonts w:cs="Arial"/>
                <w:sz w:val="16"/>
                <w:szCs w:val="16"/>
              </w:rPr>
            </w:pPr>
            <w:r>
              <w:rPr>
                <w:rFonts w:cs="Arial"/>
                <w:sz w:val="16"/>
                <w:szCs w:val="16"/>
              </w:rPr>
              <w:t>5</w:t>
            </w:r>
            <w:r w:rsidR="00BF1B7C">
              <w:rPr>
                <w:rFonts w:cs="Arial"/>
                <w:sz w:val="16"/>
                <w:szCs w:val="16"/>
              </w:rPr>
              <w:t>0</w:t>
            </w:r>
          </w:p>
        </w:tc>
        <w:tc>
          <w:tcPr>
            <w:tcW w:w="1266" w:type="dxa"/>
          </w:tcPr>
          <w:p w:rsidR="00D9175D" w:rsidRDefault="00D9175D" w:rsidP="006D14AB">
            <w:pPr>
              <w:tabs>
                <w:tab w:val="left" w:pos="284"/>
              </w:tabs>
              <w:spacing w:before="60" w:after="60"/>
              <w:rPr>
                <w:rFonts w:cs="Arial"/>
                <w:sz w:val="16"/>
                <w:szCs w:val="16"/>
              </w:rPr>
            </w:pPr>
          </w:p>
        </w:tc>
        <w:tc>
          <w:tcPr>
            <w:tcW w:w="2628" w:type="dxa"/>
          </w:tcPr>
          <w:p w:rsidR="00D9175D" w:rsidRDefault="00390544" w:rsidP="006D14AB">
            <w:pPr>
              <w:tabs>
                <w:tab w:val="left" w:pos="284"/>
              </w:tabs>
              <w:spacing w:before="60" w:after="60"/>
              <w:rPr>
                <w:rFonts w:cs="Arial"/>
                <w:sz w:val="16"/>
                <w:szCs w:val="16"/>
              </w:rPr>
            </w:pPr>
            <w:r>
              <w:rPr>
                <w:rFonts w:cs="Arial"/>
                <w:sz w:val="16"/>
                <w:szCs w:val="16"/>
              </w:rPr>
              <w:t>Organisation</w:t>
            </w:r>
            <w:r w:rsidR="00027ED8">
              <w:rPr>
                <w:rFonts w:cs="Arial"/>
                <w:sz w:val="16"/>
                <w:szCs w:val="16"/>
              </w:rPr>
              <w:t>’s</w:t>
            </w:r>
            <w:r w:rsidR="00D9175D">
              <w:rPr>
                <w:rFonts w:cs="Arial"/>
                <w:sz w:val="16"/>
                <w:szCs w:val="16"/>
              </w:rPr>
              <w:t xml:space="preserve"> Client</w:t>
            </w:r>
            <w:r w:rsidR="00027ED8">
              <w:rPr>
                <w:rFonts w:cs="Arial"/>
                <w:sz w:val="16"/>
                <w:szCs w:val="16"/>
              </w:rPr>
              <w:t xml:space="preserve"> </w:t>
            </w:r>
            <w:r w:rsidR="004910BB">
              <w:rPr>
                <w:rFonts w:cs="Arial"/>
                <w:sz w:val="16"/>
                <w:szCs w:val="16"/>
              </w:rPr>
              <w:t xml:space="preserve">Id. </w:t>
            </w:r>
            <w:r w:rsidR="00D9175D">
              <w:rPr>
                <w:rFonts w:cs="Arial"/>
                <w:sz w:val="16"/>
                <w:szCs w:val="16"/>
              </w:rPr>
              <w:t>This is unique within the organisation.</w:t>
            </w:r>
          </w:p>
          <w:p w:rsidR="00C74FCC" w:rsidRPr="00B8114A" w:rsidRDefault="00C74FCC" w:rsidP="006D14AB">
            <w:pPr>
              <w:tabs>
                <w:tab w:val="left" w:pos="284"/>
              </w:tabs>
              <w:spacing w:before="60" w:after="60"/>
              <w:rPr>
                <w:rFonts w:cs="Arial"/>
                <w:sz w:val="16"/>
                <w:szCs w:val="16"/>
              </w:rPr>
            </w:pPr>
          </w:p>
        </w:tc>
      </w:tr>
      <w:tr w:rsidR="00D9175D" w:rsidRPr="00B8114A" w:rsidTr="00B04E82">
        <w:tc>
          <w:tcPr>
            <w:tcW w:w="2716" w:type="dxa"/>
          </w:tcPr>
          <w:p w:rsidR="00D9175D" w:rsidRPr="00B8114A" w:rsidRDefault="00D9175D" w:rsidP="006D14AB">
            <w:pPr>
              <w:spacing w:before="60" w:after="60"/>
              <w:rPr>
                <w:rFonts w:cs="Arial"/>
                <w:sz w:val="16"/>
                <w:szCs w:val="16"/>
              </w:rPr>
            </w:pPr>
            <w:r w:rsidRPr="000F7615">
              <w:rPr>
                <w:rFonts w:cs="Arial"/>
                <w:sz w:val="16"/>
                <w:szCs w:val="16"/>
              </w:rPr>
              <w:t>ReferralSourceCode</w:t>
            </w:r>
          </w:p>
        </w:tc>
        <w:tc>
          <w:tcPr>
            <w:tcW w:w="1096" w:type="dxa"/>
          </w:tcPr>
          <w:p w:rsidR="00D9175D" w:rsidRPr="00B8114A" w:rsidRDefault="00D9175D" w:rsidP="006D14AB">
            <w:pPr>
              <w:spacing w:before="60" w:after="60"/>
              <w:rPr>
                <w:rFonts w:cs="Arial"/>
                <w:sz w:val="16"/>
                <w:szCs w:val="16"/>
              </w:rPr>
            </w:pPr>
            <w:r>
              <w:rPr>
                <w:rFonts w:cs="Arial"/>
                <w:sz w:val="16"/>
                <w:szCs w:val="16"/>
              </w:rPr>
              <w:t>Optional</w:t>
            </w:r>
          </w:p>
        </w:tc>
        <w:tc>
          <w:tcPr>
            <w:tcW w:w="786" w:type="dxa"/>
          </w:tcPr>
          <w:p w:rsidR="00D9175D" w:rsidRPr="00B8114A" w:rsidRDefault="006D14AB" w:rsidP="006D14AB">
            <w:pPr>
              <w:spacing w:before="60" w:after="60"/>
              <w:rPr>
                <w:rFonts w:cs="Arial"/>
                <w:sz w:val="16"/>
                <w:szCs w:val="16"/>
              </w:rPr>
            </w:pPr>
            <w:r>
              <w:rPr>
                <w:rFonts w:cs="Arial"/>
                <w:sz w:val="16"/>
                <w:szCs w:val="16"/>
              </w:rPr>
              <w:t>string</w:t>
            </w:r>
          </w:p>
        </w:tc>
        <w:tc>
          <w:tcPr>
            <w:tcW w:w="750" w:type="dxa"/>
          </w:tcPr>
          <w:p w:rsidR="00D9175D" w:rsidRPr="00B8114A" w:rsidRDefault="00D9175D" w:rsidP="006D14AB">
            <w:pPr>
              <w:spacing w:before="60" w:after="60"/>
              <w:rPr>
                <w:rFonts w:cs="Arial"/>
                <w:sz w:val="16"/>
                <w:szCs w:val="16"/>
              </w:rPr>
            </w:pPr>
          </w:p>
        </w:tc>
        <w:tc>
          <w:tcPr>
            <w:tcW w:w="1266" w:type="dxa"/>
          </w:tcPr>
          <w:p w:rsidR="00D9175D" w:rsidRDefault="00D9175D" w:rsidP="006D14AB">
            <w:pPr>
              <w:tabs>
                <w:tab w:val="left" w:pos="284"/>
              </w:tabs>
              <w:spacing w:before="60" w:after="60"/>
              <w:rPr>
                <w:rFonts w:cs="Arial"/>
                <w:sz w:val="16"/>
                <w:szCs w:val="16"/>
              </w:rPr>
            </w:pPr>
          </w:p>
        </w:tc>
        <w:tc>
          <w:tcPr>
            <w:tcW w:w="2628" w:type="dxa"/>
          </w:tcPr>
          <w:p w:rsidR="00D9175D" w:rsidRDefault="006D14AB" w:rsidP="006D14AB">
            <w:pPr>
              <w:tabs>
                <w:tab w:val="left" w:pos="284"/>
              </w:tabs>
              <w:spacing w:before="60" w:after="60"/>
              <w:rPr>
                <w:rFonts w:cs="Arial"/>
                <w:sz w:val="16"/>
                <w:szCs w:val="16"/>
              </w:rPr>
            </w:pPr>
            <w:r>
              <w:rPr>
                <w:rFonts w:cs="Arial"/>
                <w:sz w:val="16"/>
                <w:szCs w:val="16"/>
              </w:rPr>
              <w:t>Code from Reference d</w:t>
            </w:r>
            <w:r w:rsidR="00D9175D">
              <w:rPr>
                <w:rFonts w:cs="Arial"/>
                <w:sz w:val="16"/>
                <w:szCs w:val="16"/>
              </w:rPr>
              <w:t xml:space="preserve">ata </w:t>
            </w:r>
            <w:r>
              <w:rPr>
                <w:rFonts w:cs="Arial"/>
                <w:sz w:val="16"/>
                <w:szCs w:val="16"/>
              </w:rPr>
              <w:t>f</w:t>
            </w:r>
            <w:r w:rsidR="00D9175D">
              <w:rPr>
                <w:rFonts w:cs="Arial"/>
                <w:sz w:val="16"/>
                <w:szCs w:val="16"/>
              </w:rPr>
              <w:t>ile</w:t>
            </w:r>
          </w:p>
          <w:p w:rsidR="00C74FCC" w:rsidRPr="00B8114A" w:rsidRDefault="00C74FCC" w:rsidP="006D14AB">
            <w:pPr>
              <w:tabs>
                <w:tab w:val="left" w:pos="284"/>
              </w:tabs>
              <w:spacing w:before="60" w:after="60"/>
              <w:rPr>
                <w:rFonts w:cs="Arial"/>
                <w:sz w:val="16"/>
                <w:szCs w:val="16"/>
              </w:rPr>
            </w:pPr>
          </w:p>
        </w:tc>
      </w:tr>
      <w:tr w:rsidR="00D9175D" w:rsidRPr="00B8114A" w:rsidTr="00B04E82">
        <w:tc>
          <w:tcPr>
            <w:tcW w:w="2716" w:type="dxa"/>
          </w:tcPr>
          <w:p w:rsidR="00D9175D" w:rsidRPr="00B8114A" w:rsidRDefault="00D9175D" w:rsidP="006D14AB">
            <w:pPr>
              <w:spacing w:before="60" w:after="60"/>
              <w:rPr>
                <w:rFonts w:cs="Arial"/>
                <w:sz w:val="16"/>
                <w:szCs w:val="16"/>
              </w:rPr>
            </w:pPr>
            <w:r w:rsidRPr="000F7615">
              <w:rPr>
                <w:rFonts w:cs="Arial"/>
                <w:sz w:val="16"/>
                <w:szCs w:val="16"/>
              </w:rPr>
              <w:lastRenderedPageBreak/>
              <w:t>ReasonsForAssistance</w:t>
            </w:r>
          </w:p>
        </w:tc>
        <w:tc>
          <w:tcPr>
            <w:tcW w:w="1096" w:type="dxa"/>
          </w:tcPr>
          <w:p w:rsidR="00D9175D" w:rsidRPr="00B8114A" w:rsidRDefault="005C413D" w:rsidP="006D14AB">
            <w:pPr>
              <w:spacing w:before="60" w:after="60"/>
              <w:rPr>
                <w:rFonts w:cs="Arial"/>
                <w:sz w:val="16"/>
                <w:szCs w:val="16"/>
              </w:rPr>
            </w:pPr>
            <w:r>
              <w:rPr>
                <w:rFonts w:cs="Arial"/>
                <w:sz w:val="16"/>
                <w:szCs w:val="16"/>
              </w:rPr>
              <w:t>Optional</w:t>
            </w:r>
          </w:p>
        </w:tc>
        <w:tc>
          <w:tcPr>
            <w:tcW w:w="786" w:type="dxa"/>
          </w:tcPr>
          <w:p w:rsidR="00D9175D" w:rsidRPr="00B8114A" w:rsidRDefault="00D9175D" w:rsidP="006D14AB">
            <w:pPr>
              <w:spacing w:before="60" w:after="60"/>
              <w:rPr>
                <w:rFonts w:cs="Arial"/>
                <w:sz w:val="16"/>
                <w:szCs w:val="16"/>
              </w:rPr>
            </w:pPr>
            <w:r>
              <w:rPr>
                <w:rFonts w:cs="Arial"/>
                <w:sz w:val="16"/>
                <w:szCs w:val="16"/>
              </w:rPr>
              <w:t>XML</w:t>
            </w:r>
          </w:p>
        </w:tc>
        <w:tc>
          <w:tcPr>
            <w:tcW w:w="750" w:type="dxa"/>
          </w:tcPr>
          <w:p w:rsidR="00D9175D" w:rsidRPr="00B8114A" w:rsidRDefault="00D9175D" w:rsidP="006D14AB">
            <w:pPr>
              <w:spacing w:before="60" w:after="60"/>
              <w:rPr>
                <w:rFonts w:cs="Arial"/>
                <w:sz w:val="16"/>
                <w:szCs w:val="16"/>
              </w:rPr>
            </w:pPr>
          </w:p>
        </w:tc>
        <w:tc>
          <w:tcPr>
            <w:tcW w:w="1266" w:type="dxa"/>
          </w:tcPr>
          <w:p w:rsidR="00D9175D" w:rsidRDefault="00D9175D" w:rsidP="006D14AB">
            <w:pPr>
              <w:tabs>
                <w:tab w:val="left" w:pos="284"/>
              </w:tabs>
              <w:spacing w:before="60" w:after="60"/>
              <w:rPr>
                <w:rFonts w:cs="Arial"/>
                <w:sz w:val="16"/>
                <w:szCs w:val="16"/>
              </w:rPr>
            </w:pPr>
          </w:p>
        </w:tc>
        <w:tc>
          <w:tcPr>
            <w:tcW w:w="2628" w:type="dxa"/>
          </w:tcPr>
          <w:p w:rsidR="00D9175D" w:rsidRDefault="00D9175D" w:rsidP="006D14AB">
            <w:pPr>
              <w:tabs>
                <w:tab w:val="left" w:pos="284"/>
              </w:tabs>
              <w:spacing w:before="60" w:after="60"/>
              <w:rPr>
                <w:rFonts w:cs="Arial"/>
                <w:sz w:val="16"/>
                <w:szCs w:val="16"/>
              </w:rPr>
            </w:pPr>
            <w:r>
              <w:rPr>
                <w:rFonts w:cs="Arial"/>
                <w:sz w:val="16"/>
                <w:szCs w:val="16"/>
              </w:rPr>
              <w:t>This will contain list of ReasonForAssistance nodes.</w:t>
            </w:r>
          </w:p>
          <w:p w:rsidR="00EF1246" w:rsidRDefault="005C413D" w:rsidP="006D14AB">
            <w:pPr>
              <w:tabs>
                <w:tab w:val="left" w:pos="284"/>
              </w:tabs>
              <w:spacing w:before="60" w:after="60"/>
              <w:rPr>
                <w:rFonts w:cs="Arial"/>
                <w:sz w:val="16"/>
                <w:szCs w:val="16"/>
              </w:rPr>
            </w:pPr>
            <w:r w:rsidRPr="00BA5AC7">
              <w:rPr>
                <w:rFonts w:cs="Arial"/>
                <w:sz w:val="16"/>
                <w:szCs w:val="16"/>
              </w:rPr>
              <w:t xml:space="preserve">If element is present in the XML, then at least </w:t>
            </w:r>
            <w:r>
              <w:rPr>
                <w:rFonts w:cs="Arial"/>
                <w:sz w:val="16"/>
                <w:szCs w:val="16"/>
              </w:rPr>
              <w:t>one</w:t>
            </w:r>
            <w:r w:rsidRPr="00BA5AC7">
              <w:rPr>
                <w:rFonts w:cs="Arial"/>
                <w:sz w:val="16"/>
                <w:szCs w:val="16"/>
              </w:rPr>
              <w:t xml:space="preserve"> </w:t>
            </w:r>
            <w:r>
              <w:rPr>
                <w:rFonts w:cs="Arial"/>
                <w:sz w:val="16"/>
                <w:szCs w:val="16"/>
              </w:rPr>
              <w:t xml:space="preserve">ReasonForAssistance </w:t>
            </w:r>
            <w:r w:rsidRPr="00BA5AC7">
              <w:rPr>
                <w:rFonts w:cs="Arial"/>
                <w:sz w:val="16"/>
                <w:szCs w:val="16"/>
              </w:rPr>
              <w:t>must be provided.</w:t>
            </w:r>
          </w:p>
          <w:p w:rsidR="00D75706" w:rsidRPr="00B8114A" w:rsidRDefault="00D75706" w:rsidP="006D14AB">
            <w:pPr>
              <w:tabs>
                <w:tab w:val="left" w:pos="284"/>
              </w:tabs>
              <w:spacing w:before="60" w:after="60"/>
              <w:rPr>
                <w:rFonts w:cs="Arial"/>
                <w:sz w:val="16"/>
                <w:szCs w:val="16"/>
              </w:rPr>
            </w:pPr>
          </w:p>
        </w:tc>
      </w:tr>
      <w:tr w:rsidR="00D53A43" w:rsidRPr="00B8114A" w:rsidTr="00B04E82">
        <w:tc>
          <w:tcPr>
            <w:tcW w:w="2716" w:type="dxa"/>
          </w:tcPr>
          <w:p w:rsidR="00D53A43" w:rsidRPr="00B8114A" w:rsidRDefault="00D53A43" w:rsidP="00D53A43">
            <w:pPr>
              <w:spacing w:before="60" w:after="60"/>
              <w:rPr>
                <w:rFonts w:cs="Arial"/>
                <w:sz w:val="16"/>
                <w:szCs w:val="16"/>
              </w:rPr>
            </w:pPr>
            <w:r>
              <w:rPr>
                <w:rFonts w:cs="Arial"/>
                <w:sz w:val="16"/>
                <w:szCs w:val="16"/>
              </w:rPr>
              <w:t>ExitReasonCode</w:t>
            </w:r>
          </w:p>
        </w:tc>
        <w:tc>
          <w:tcPr>
            <w:tcW w:w="1096" w:type="dxa"/>
          </w:tcPr>
          <w:p w:rsidR="00D53A43" w:rsidRPr="00B8114A" w:rsidRDefault="00D53A43" w:rsidP="00D53A43">
            <w:pPr>
              <w:spacing w:before="60" w:after="60"/>
              <w:rPr>
                <w:rFonts w:cs="Arial"/>
                <w:sz w:val="16"/>
                <w:szCs w:val="16"/>
              </w:rPr>
            </w:pPr>
            <w:r>
              <w:rPr>
                <w:rFonts w:cs="Arial"/>
                <w:sz w:val="16"/>
                <w:szCs w:val="16"/>
              </w:rPr>
              <w:t>Optional</w:t>
            </w:r>
          </w:p>
        </w:tc>
        <w:tc>
          <w:tcPr>
            <w:tcW w:w="786" w:type="dxa"/>
          </w:tcPr>
          <w:p w:rsidR="00D53A43" w:rsidRPr="00B8114A" w:rsidRDefault="00D53A43" w:rsidP="00D53A43">
            <w:pPr>
              <w:spacing w:before="60" w:after="60"/>
              <w:rPr>
                <w:rFonts w:cs="Arial"/>
                <w:sz w:val="16"/>
                <w:szCs w:val="16"/>
              </w:rPr>
            </w:pPr>
            <w:r>
              <w:rPr>
                <w:rFonts w:cs="Arial"/>
                <w:sz w:val="16"/>
                <w:szCs w:val="16"/>
              </w:rPr>
              <w:t>XML</w:t>
            </w:r>
          </w:p>
        </w:tc>
        <w:tc>
          <w:tcPr>
            <w:tcW w:w="750" w:type="dxa"/>
          </w:tcPr>
          <w:p w:rsidR="00D53A43" w:rsidRPr="00B8114A" w:rsidRDefault="00D53A43" w:rsidP="00D53A43">
            <w:pPr>
              <w:spacing w:before="60" w:after="60"/>
              <w:rPr>
                <w:rFonts w:cs="Arial"/>
                <w:sz w:val="16"/>
                <w:szCs w:val="16"/>
              </w:rPr>
            </w:pPr>
          </w:p>
        </w:tc>
        <w:tc>
          <w:tcPr>
            <w:tcW w:w="1266" w:type="dxa"/>
          </w:tcPr>
          <w:p w:rsidR="00D53A43" w:rsidRDefault="00D53A43" w:rsidP="00D53A43">
            <w:pPr>
              <w:tabs>
                <w:tab w:val="left" w:pos="284"/>
              </w:tabs>
              <w:spacing w:before="60" w:after="60"/>
              <w:rPr>
                <w:rFonts w:cs="Arial"/>
                <w:sz w:val="16"/>
                <w:szCs w:val="16"/>
              </w:rPr>
            </w:pPr>
          </w:p>
        </w:tc>
        <w:tc>
          <w:tcPr>
            <w:tcW w:w="2628" w:type="dxa"/>
          </w:tcPr>
          <w:p w:rsidR="00D53A43" w:rsidRDefault="00D53A43" w:rsidP="00171D3C">
            <w:pPr>
              <w:tabs>
                <w:tab w:val="left" w:pos="284"/>
              </w:tabs>
              <w:spacing w:before="60" w:after="60"/>
              <w:rPr>
                <w:rFonts w:cs="Arial"/>
                <w:sz w:val="16"/>
                <w:szCs w:val="16"/>
              </w:rPr>
            </w:pPr>
            <w:r>
              <w:rPr>
                <w:rFonts w:cs="Arial"/>
                <w:sz w:val="16"/>
                <w:szCs w:val="16"/>
              </w:rPr>
              <w:t xml:space="preserve">Code from Reference data </w:t>
            </w:r>
            <w:r w:rsidR="00864708">
              <w:rPr>
                <w:rFonts w:cs="Arial"/>
                <w:sz w:val="16"/>
                <w:szCs w:val="16"/>
              </w:rPr>
              <w:t>file</w:t>
            </w:r>
            <w:r w:rsidR="00864708" w:rsidRPr="00B8114A">
              <w:rPr>
                <w:rFonts w:cs="Arial"/>
                <w:sz w:val="16"/>
                <w:szCs w:val="16"/>
              </w:rPr>
              <w:t>.</w:t>
            </w:r>
          </w:p>
          <w:p w:rsidR="00D53E42" w:rsidRDefault="00D53E42" w:rsidP="00171D3C">
            <w:pPr>
              <w:tabs>
                <w:tab w:val="left" w:pos="284"/>
              </w:tabs>
              <w:spacing w:before="60" w:after="60"/>
              <w:rPr>
                <w:rFonts w:cs="Arial"/>
                <w:sz w:val="16"/>
                <w:szCs w:val="16"/>
              </w:rPr>
            </w:pPr>
            <w:r>
              <w:rPr>
                <w:rFonts w:cs="Arial"/>
                <w:sz w:val="16"/>
                <w:szCs w:val="16"/>
              </w:rPr>
              <w:t>Dependent upon the Activity Selected on Case. Details listed in table Appendix B.</w:t>
            </w:r>
          </w:p>
          <w:p w:rsidR="00D75706" w:rsidRPr="00B8114A" w:rsidRDefault="00D75706" w:rsidP="00171D3C">
            <w:pPr>
              <w:tabs>
                <w:tab w:val="left" w:pos="284"/>
              </w:tabs>
              <w:spacing w:before="60" w:after="60"/>
              <w:rPr>
                <w:rFonts w:cs="Arial"/>
                <w:sz w:val="16"/>
                <w:szCs w:val="16"/>
              </w:rPr>
            </w:pPr>
          </w:p>
        </w:tc>
      </w:tr>
    </w:tbl>
    <w:p w:rsidR="00305B3D" w:rsidRPr="00D9175D" w:rsidRDefault="00305B3D" w:rsidP="00305B3D">
      <w:pPr>
        <w:pStyle w:val="Heading6"/>
        <w:numPr>
          <w:ilvl w:val="5"/>
          <w:numId w:val="1"/>
        </w:numPr>
        <w:rPr>
          <w:i w:val="0"/>
          <w:color w:val="auto"/>
        </w:rPr>
      </w:pPr>
      <w:r w:rsidRPr="00D9175D">
        <w:rPr>
          <w:i w:val="0"/>
          <w:color w:val="auto"/>
        </w:rPr>
        <w:t xml:space="preserve">ReasonForAssistance Node </w:t>
      </w:r>
    </w:p>
    <w:p w:rsidR="00305B3D" w:rsidRPr="00423BAA" w:rsidRDefault="00305B3D" w:rsidP="007E399D">
      <w:r w:rsidRPr="00D9175D">
        <w:t xml:space="preserve">Elements within each </w:t>
      </w:r>
      <w:r w:rsidRPr="008B443C">
        <w:rPr>
          <w:i/>
        </w:rPr>
        <w:t>ReasonForAssistance</w:t>
      </w:r>
      <w:r w:rsidRPr="00D9175D">
        <w:t xml:space="preserve"> Node</w:t>
      </w:r>
    </w:p>
    <w:tbl>
      <w:tblPr>
        <w:tblStyle w:val="TableGrid"/>
        <w:tblW w:w="0" w:type="auto"/>
        <w:tblLook w:val="01E0" w:firstRow="1" w:lastRow="1" w:firstColumn="1" w:lastColumn="1" w:noHBand="0" w:noVBand="0"/>
        <w:tblCaption w:val="Elements within each ReasonForAssistance Node"/>
        <w:tblDescription w:val="This table describes the elements within each ReasonForAssistance node including requirements for mandatory, conditional or optional, data type, length, format and comments for validation rules."/>
      </w:tblPr>
      <w:tblGrid>
        <w:gridCol w:w="2645"/>
        <w:gridCol w:w="1096"/>
        <w:gridCol w:w="804"/>
        <w:gridCol w:w="750"/>
        <w:gridCol w:w="1201"/>
        <w:gridCol w:w="2520"/>
      </w:tblGrid>
      <w:tr w:rsidR="00305B3D" w:rsidRPr="00B8114A" w:rsidTr="00B04E82">
        <w:trPr>
          <w:tblHeader/>
        </w:trPr>
        <w:tc>
          <w:tcPr>
            <w:tcW w:w="271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Pr>
                <w:rFonts w:cs="Arial"/>
                <w:b/>
                <w:sz w:val="16"/>
                <w:szCs w:val="16"/>
              </w:rPr>
              <w:t>Element</w:t>
            </w:r>
          </w:p>
        </w:tc>
        <w:tc>
          <w:tcPr>
            <w:tcW w:w="109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78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Data Type</w:t>
            </w:r>
          </w:p>
        </w:tc>
        <w:tc>
          <w:tcPr>
            <w:tcW w:w="750"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Length</w:t>
            </w:r>
          </w:p>
        </w:tc>
        <w:tc>
          <w:tcPr>
            <w:tcW w:w="126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Pr>
                <w:rFonts w:cs="Arial"/>
                <w:b/>
                <w:sz w:val="16"/>
                <w:szCs w:val="16"/>
              </w:rPr>
              <w:t>Format</w:t>
            </w:r>
          </w:p>
        </w:tc>
        <w:tc>
          <w:tcPr>
            <w:tcW w:w="2628"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305B3D" w:rsidRPr="00B8114A" w:rsidTr="00B04E82">
        <w:tc>
          <w:tcPr>
            <w:tcW w:w="2716" w:type="dxa"/>
          </w:tcPr>
          <w:p w:rsidR="00305B3D" w:rsidRPr="00B8114A" w:rsidRDefault="00305B3D" w:rsidP="009E5CDF">
            <w:pPr>
              <w:spacing w:before="60" w:after="60"/>
              <w:rPr>
                <w:rFonts w:cs="Arial"/>
                <w:sz w:val="16"/>
                <w:szCs w:val="16"/>
              </w:rPr>
            </w:pPr>
            <w:r w:rsidRPr="00585BD0">
              <w:rPr>
                <w:rFonts w:cs="Arial"/>
                <w:sz w:val="16"/>
                <w:szCs w:val="16"/>
              </w:rPr>
              <w:t>ReasonForAssistanceCode</w:t>
            </w:r>
          </w:p>
        </w:tc>
        <w:tc>
          <w:tcPr>
            <w:tcW w:w="1096" w:type="dxa"/>
          </w:tcPr>
          <w:p w:rsidR="00305B3D" w:rsidRPr="00B8114A" w:rsidRDefault="00305B3D" w:rsidP="009E5CDF">
            <w:pPr>
              <w:spacing w:before="60" w:after="60"/>
              <w:rPr>
                <w:rFonts w:cs="Arial"/>
                <w:sz w:val="16"/>
                <w:szCs w:val="16"/>
              </w:rPr>
            </w:pPr>
            <w:r w:rsidRPr="00B8114A">
              <w:rPr>
                <w:rFonts w:cs="Arial"/>
                <w:sz w:val="16"/>
                <w:szCs w:val="16"/>
              </w:rPr>
              <w:t>Mandatory</w:t>
            </w:r>
          </w:p>
        </w:tc>
        <w:tc>
          <w:tcPr>
            <w:tcW w:w="786" w:type="dxa"/>
          </w:tcPr>
          <w:p w:rsidR="00305B3D" w:rsidRPr="00B8114A" w:rsidRDefault="00305B3D" w:rsidP="009E5CDF">
            <w:pPr>
              <w:spacing w:before="60" w:after="60"/>
              <w:rPr>
                <w:rFonts w:cs="Arial"/>
                <w:sz w:val="16"/>
                <w:szCs w:val="16"/>
              </w:rPr>
            </w:pPr>
            <w:r>
              <w:rPr>
                <w:rFonts w:cs="Arial"/>
                <w:sz w:val="16"/>
                <w:szCs w:val="16"/>
              </w:rPr>
              <w:t>string</w:t>
            </w:r>
          </w:p>
        </w:tc>
        <w:tc>
          <w:tcPr>
            <w:tcW w:w="750" w:type="dxa"/>
          </w:tcPr>
          <w:p w:rsidR="00305B3D" w:rsidRPr="00B8114A" w:rsidRDefault="00305B3D" w:rsidP="009E5CDF">
            <w:pPr>
              <w:spacing w:before="60" w:after="60"/>
              <w:rPr>
                <w:rFonts w:cs="Arial"/>
                <w:sz w:val="16"/>
                <w:szCs w:val="16"/>
              </w:rPr>
            </w:pPr>
          </w:p>
        </w:tc>
        <w:tc>
          <w:tcPr>
            <w:tcW w:w="1266" w:type="dxa"/>
          </w:tcPr>
          <w:p w:rsidR="00305B3D" w:rsidRDefault="00305B3D" w:rsidP="009E5CDF">
            <w:pPr>
              <w:tabs>
                <w:tab w:val="left" w:pos="284"/>
              </w:tabs>
              <w:spacing w:before="60" w:after="60"/>
              <w:rPr>
                <w:rFonts w:cs="Arial"/>
                <w:sz w:val="16"/>
                <w:szCs w:val="16"/>
              </w:rPr>
            </w:pPr>
          </w:p>
        </w:tc>
        <w:tc>
          <w:tcPr>
            <w:tcW w:w="2628" w:type="dxa"/>
          </w:tcPr>
          <w:p w:rsidR="00305B3D" w:rsidRDefault="00305B3D" w:rsidP="009E5CDF">
            <w:pPr>
              <w:tabs>
                <w:tab w:val="left" w:pos="284"/>
              </w:tabs>
              <w:spacing w:before="60" w:after="60"/>
              <w:rPr>
                <w:rFonts w:cs="Arial"/>
                <w:sz w:val="16"/>
                <w:szCs w:val="16"/>
              </w:rPr>
            </w:pPr>
            <w:r>
              <w:rPr>
                <w:rFonts w:cs="Arial"/>
                <w:sz w:val="16"/>
                <w:szCs w:val="16"/>
              </w:rPr>
              <w:t>Code from Reference data file</w:t>
            </w:r>
          </w:p>
          <w:p w:rsidR="00D75706" w:rsidRPr="00B8114A" w:rsidRDefault="00D75706" w:rsidP="009E5CDF">
            <w:pPr>
              <w:tabs>
                <w:tab w:val="left" w:pos="284"/>
              </w:tabs>
              <w:spacing w:before="60" w:after="60"/>
              <w:rPr>
                <w:rFonts w:cs="Arial"/>
                <w:sz w:val="16"/>
                <w:szCs w:val="16"/>
              </w:rPr>
            </w:pPr>
          </w:p>
        </w:tc>
      </w:tr>
      <w:tr w:rsidR="00305B3D" w:rsidRPr="00B8114A" w:rsidTr="00B04E82">
        <w:tc>
          <w:tcPr>
            <w:tcW w:w="2716" w:type="dxa"/>
          </w:tcPr>
          <w:p w:rsidR="00305B3D" w:rsidRPr="00B8114A" w:rsidRDefault="00305B3D" w:rsidP="009E5CDF">
            <w:pPr>
              <w:spacing w:before="60" w:after="60"/>
              <w:rPr>
                <w:rFonts w:cs="Arial"/>
                <w:sz w:val="16"/>
                <w:szCs w:val="16"/>
              </w:rPr>
            </w:pPr>
            <w:r w:rsidRPr="00585BD0">
              <w:rPr>
                <w:rFonts w:cs="Arial"/>
                <w:sz w:val="16"/>
                <w:szCs w:val="16"/>
              </w:rPr>
              <w:t>IsPrimary</w:t>
            </w:r>
          </w:p>
        </w:tc>
        <w:tc>
          <w:tcPr>
            <w:tcW w:w="1096" w:type="dxa"/>
          </w:tcPr>
          <w:p w:rsidR="00305B3D" w:rsidRPr="00B8114A" w:rsidRDefault="00305B3D" w:rsidP="009E5CDF">
            <w:pPr>
              <w:spacing w:before="60" w:after="60"/>
              <w:rPr>
                <w:rFonts w:cs="Arial"/>
                <w:sz w:val="16"/>
                <w:szCs w:val="16"/>
              </w:rPr>
            </w:pPr>
            <w:r w:rsidRPr="00B8114A">
              <w:rPr>
                <w:rFonts w:cs="Arial"/>
                <w:sz w:val="16"/>
                <w:szCs w:val="16"/>
              </w:rPr>
              <w:t>Mandatory</w:t>
            </w:r>
          </w:p>
        </w:tc>
        <w:tc>
          <w:tcPr>
            <w:tcW w:w="786" w:type="dxa"/>
          </w:tcPr>
          <w:p w:rsidR="00305B3D" w:rsidRPr="00B8114A" w:rsidRDefault="0088069B" w:rsidP="009E5CDF">
            <w:pPr>
              <w:spacing w:before="60" w:after="60"/>
              <w:rPr>
                <w:rFonts w:cs="Arial"/>
                <w:sz w:val="16"/>
                <w:szCs w:val="16"/>
              </w:rPr>
            </w:pPr>
            <w:r>
              <w:rPr>
                <w:rFonts w:cs="Arial"/>
                <w:sz w:val="16"/>
                <w:szCs w:val="16"/>
              </w:rPr>
              <w:t>Boolean</w:t>
            </w:r>
          </w:p>
        </w:tc>
        <w:tc>
          <w:tcPr>
            <w:tcW w:w="750" w:type="dxa"/>
          </w:tcPr>
          <w:p w:rsidR="00305B3D" w:rsidRPr="00B8114A" w:rsidRDefault="00305B3D" w:rsidP="009E5CDF">
            <w:pPr>
              <w:spacing w:before="60" w:after="60"/>
              <w:rPr>
                <w:rFonts w:cs="Arial"/>
                <w:sz w:val="16"/>
                <w:szCs w:val="16"/>
              </w:rPr>
            </w:pPr>
          </w:p>
        </w:tc>
        <w:tc>
          <w:tcPr>
            <w:tcW w:w="1266" w:type="dxa"/>
          </w:tcPr>
          <w:p w:rsidR="00305B3D" w:rsidRDefault="00305B3D" w:rsidP="009E5CDF">
            <w:pPr>
              <w:tabs>
                <w:tab w:val="left" w:pos="284"/>
              </w:tabs>
              <w:spacing w:before="60" w:after="60"/>
              <w:rPr>
                <w:rFonts w:cs="Arial"/>
                <w:sz w:val="16"/>
                <w:szCs w:val="16"/>
              </w:rPr>
            </w:pPr>
          </w:p>
        </w:tc>
        <w:tc>
          <w:tcPr>
            <w:tcW w:w="2628" w:type="dxa"/>
          </w:tcPr>
          <w:p w:rsidR="00305B3D" w:rsidRDefault="00305B3D" w:rsidP="009E5CDF">
            <w:pPr>
              <w:tabs>
                <w:tab w:val="left" w:pos="284"/>
              </w:tabs>
              <w:spacing w:before="60" w:after="60"/>
              <w:rPr>
                <w:rFonts w:cs="Arial"/>
                <w:sz w:val="16"/>
                <w:szCs w:val="16"/>
              </w:rPr>
            </w:pPr>
            <w:r>
              <w:rPr>
                <w:rFonts w:cs="Arial"/>
                <w:sz w:val="16"/>
                <w:szCs w:val="16"/>
              </w:rPr>
              <w:t>Valid values: true or false</w:t>
            </w:r>
          </w:p>
          <w:p w:rsidR="00305B3D" w:rsidRPr="00B8114A" w:rsidRDefault="00305B3D" w:rsidP="009E5CDF">
            <w:pPr>
              <w:tabs>
                <w:tab w:val="left" w:pos="284"/>
              </w:tabs>
              <w:spacing w:before="60" w:after="60"/>
              <w:rPr>
                <w:rFonts w:cs="Arial"/>
                <w:sz w:val="16"/>
                <w:szCs w:val="16"/>
              </w:rPr>
            </w:pPr>
            <w:r>
              <w:rPr>
                <w:rFonts w:cs="Arial"/>
                <w:sz w:val="16"/>
                <w:szCs w:val="16"/>
              </w:rPr>
              <w:t>There must be 1 and only 1 ReasonForAssistance with IsPrimary = true.</w:t>
            </w:r>
          </w:p>
        </w:tc>
      </w:tr>
    </w:tbl>
    <w:p w:rsidR="00305B3D" w:rsidRPr="00D3749E" w:rsidRDefault="006466DB" w:rsidP="008152D3">
      <w:pPr>
        <w:pStyle w:val="Heading5"/>
        <w:numPr>
          <w:ilvl w:val="4"/>
          <w:numId w:val="1"/>
        </w:numPr>
        <w:rPr>
          <w:color w:val="auto"/>
        </w:rPr>
      </w:pPr>
      <w:r w:rsidRPr="00D3749E">
        <w:rPr>
          <w:color w:val="auto"/>
        </w:rPr>
        <w:t xml:space="preserve">ParentingAgreementOutcome </w:t>
      </w:r>
      <w:r w:rsidR="00305B3D" w:rsidRPr="00D9175D">
        <w:rPr>
          <w:color w:val="auto"/>
        </w:rPr>
        <w:t xml:space="preserve">Node </w:t>
      </w:r>
    </w:p>
    <w:p w:rsidR="00305B3D" w:rsidRPr="00423BAA" w:rsidRDefault="00305B3D" w:rsidP="007E399D">
      <w:r w:rsidRPr="00D9175D">
        <w:t xml:space="preserve">Elements within </w:t>
      </w:r>
      <w:r w:rsidR="001E1680">
        <w:t xml:space="preserve">ParentingAgreementOutcome </w:t>
      </w:r>
      <w:r w:rsidRPr="00D9175D">
        <w:t>Node</w:t>
      </w:r>
    </w:p>
    <w:tbl>
      <w:tblPr>
        <w:tblStyle w:val="TableGrid"/>
        <w:tblW w:w="0" w:type="auto"/>
        <w:tblLook w:val="01E0" w:firstRow="1" w:lastRow="1" w:firstColumn="1" w:lastColumn="1" w:noHBand="0" w:noVBand="0"/>
        <w:tblCaption w:val="ParentingAgreementOutcome Node Table"/>
        <w:tblDescription w:val="This table describes the elements within the ParentingAgreementOutcome node including requirements for mandatory, conditional or optional, data type, length, format and comments for validation rules."/>
      </w:tblPr>
      <w:tblGrid>
        <w:gridCol w:w="4014"/>
        <w:gridCol w:w="1096"/>
        <w:gridCol w:w="804"/>
        <w:gridCol w:w="750"/>
        <w:gridCol w:w="892"/>
        <w:gridCol w:w="1460"/>
      </w:tblGrid>
      <w:tr w:rsidR="00305B3D" w:rsidRPr="00B8114A" w:rsidTr="00B04E82">
        <w:trPr>
          <w:tblHeader/>
        </w:trPr>
        <w:tc>
          <w:tcPr>
            <w:tcW w:w="271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Pr>
                <w:rFonts w:cs="Arial"/>
                <w:b/>
                <w:sz w:val="16"/>
                <w:szCs w:val="16"/>
              </w:rPr>
              <w:t>Element</w:t>
            </w:r>
          </w:p>
        </w:tc>
        <w:tc>
          <w:tcPr>
            <w:tcW w:w="109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78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Data Type</w:t>
            </w:r>
          </w:p>
        </w:tc>
        <w:tc>
          <w:tcPr>
            <w:tcW w:w="750"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Length</w:t>
            </w:r>
          </w:p>
        </w:tc>
        <w:tc>
          <w:tcPr>
            <w:tcW w:w="1266"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Pr>
                <w:rFonts w:cs="Arial"/>
                <w:b/>
                <w:sz w:val="16"/>
                <w:szCs w:val="16"/>
              </w:rPr>
              <w:t>Format</w:t>
            </w:r>
          </w:p>
        </w:tc>
        <w:tc>
          <w:tcPr>
            <w:tcW w:w="2628" w:type="dxa"/>
            <w:shd w:val="clear" w:color="auto" w:fill="D9D9D9" w:themeFill="background1" w:themeFillShade="D9"/>
          </w:tcPr>
          <w:p w:rsidR="00305B3D" w:rsidRPr="00B8114A" w:rsidRDefault="00305B3D" w:rsidP="009E5CDF">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305B3D" w:rsidRPr="00B8114A" w:rsidTr="00B04E82">
        <w:tc>
          <w:tcPr>
            <w:tcW w:w="2716" w:type="dxa"/>
          </w:tcPr>
          <w:p w:rsidR="00305B3D" w:rsidRPr="00B8114A" w:rsidRDefault="009060DB" w:rsidP="009E5CDF">
            <w:pPr>
              <w:spacing w:before="60" w:after="60"/>
              <w:rPr>
                <w:rFonts w:cs="Arial"/>
                <w:sz w:val="16"/>
                <w:szCs w:val="16"/>
              </w:rPr>
            </w:pPr>
            <w:r w:rsidRPr="009060DB">
              <w:rPr>
                <w:rFonts w:cs="Arial"/>
                <w:sz w:val="16"/>
                <w:szCs w:val="16"/>
              </w:rPr>
              <w:t>ParentingAgreementOutcomeCode</w:t>
            </w:r>
          </w:p>
        </w:tc>
        <w:tc>
          <w:tcPr>
            <w:tcW w:w="1096" w:type="dxa"/>
          </w:tcPr>
          <w:p w:rsidR="00305B3D" w:rsidRPr="00B8114A" w:rsidRDefault="00305B3D" w:rsidP="009E5CDF">
            <w:pPr>
              <w:spacing w:before="60" w:after="60"/>
              <w:rPr>
                <w:rFonts w:cs="Arial"/>
                <w:sz w:val="16"/>
                <w:szCs w:val="16"/>
              </w:rPr>
            </w:pPr>
            <w:r w:rsidRPr="00B8114A">
              <w:rPr>
                <w:rFonts w:cs="Arial"/>
                <w:sz w:val="16"/>
                <w:szCs w:val="16"/>
              </w:rPr>
              <w:t>Mandatory</w:t>
            </w:r>
          </w:p>
        </w:tc>
        <w:tc>
          <w:tcPr>
            <w:tcW w:w="786" w:type="dxa"/>
          </w:tcPr>
          <w:p w:rsidR="00305B3D" w:rsidRPr="00B8114A" w:rsidRDefault="00305B3D" w:rsidP="009E5CDF">
            <w:pPr>
              <w:spacing w:before="60" w:after="60"/>
              <w:rPr>
                <w:rFonts w:cs="Arial"/>
                <w:sz w:val="16"/>
                <w:szCs w:val="16"/>
              </w:rPr>
            </w:pPr>
            <w:r>
              <w:rPr>
                <w:rFonts w:cs="Arial"/>
                <w:sz w:val="16"/>
                <w:szCs w:val="16"/>
              </w:rPr>
              <w:t>string</w:t>
            </w:r>
          </w:p>
        </w:tc>
        <w:tc>
          <w:tcPr>
            <w:tcW w:w="750" w:type="dxa"/>
          </w:tcPr>
          <w:p w:rsidR="00305B3D" w:rsidRPr="00B8114A" w:rsidRDefault="00305B3D" w:rsidP="009E5CDF">
            <w:pPr>
              <w:spacing w:before="60" w:after="60"/>
              <w:rPr>
                <w:rFonts w:cs="Arial"/>
                <w:sz w:val="16"/>
                <w:szCs w:val="16"/>
              </w:rPr>
            </w:pPr>
          </w:p>
        </w:tc>
        <w:tc>
          <w:tcPr>
            <w:tcW w:w="1266" w:type="dxa"/>
          </w:tcPr>
          <w:p w:rsidR="00305B3D" w:rsidRDefault="00305B3D" w:rsidP="009E5CDF">
            <w:pPr>
              <w:tabs>
                <w:tab w:val="left" w:pos="284"/>
              </w:tabs>
              <w:spacing w:before="60" w:after="60"/>
              <w:rPr>
                <w:rFonts w:cs="Arial"/>
                <w:sz w:val="16"/>
                <w:szCs w:val="16"/>
              </w:rPr>
            </w:pPr>
          </w:p>
        </w:tc>
        <w:tc>
          <w:tcPr>
            <w:tcW w:w="2628" w:type="dxa"/>
          </w:tcPr>
          <w:p w:rsidR="00305B3D" w:rsidRPr="00B8114A" w:rsidRDefault="00305B3D" w:rsidP="009E5CDF">
            <w:pPr>
              <w:tabs>
                <w:tab w:val="left" w:pos="284"/>
              </w:tabs>
              <w:spacing w:before="60" w:after="60"/>
              <w:rPr>
                <w:rFonts w:cs="Arial"/>
                <w:sz w:val="16"/>
                <w:szCs w:val="16"/>
              </w:rPr>
            </w:pPr>
            <w:r>
              <w:rPr>
                <w:rFonts w:cs="Arial"/>
                <w:sz w:val="16"/>
                <w:szCs w:val="16"/>
              </w:rPr>
              <w:t>Code from Reference data file</w:t>
            </w:r>
          </w:p>
        </w:tc>
      </w:tr>
      <w:tr w:rsidR="00305B3D" w:rsidRPr="00B8114A" w:rsidTr="00B04E82">
        <w:tc>
          <w:tcPr>
            <w:tcW w:w="2716" w:type="dxa"/>
          </w:tcPr>
          <w:p w:rsidR="00305B3D" w:rsidRPr="00B8114A" w:rsidRDefault="009060DB" w:rsidP="009E5CDF">
            <w:pPr>
              <w:spacing w:before="60" w:after="60"/>
              <w:rPr>
                <w:rFonts w:cs="Arial"/>
                <w:sz w:val="16"/>
                <w:szCs w:val="16"/>
              </w:rPr>
            </w:pPr>
            <w:r w:rsidRPr="009060DB">
              <w:rPr>
                <w:rFonts w:cs="Arial"/>
                <w:sz w:val="16"/>
                <w:szCs w:val="16"/>
              </w:rPr>
              <w:t>DateOfParentingAgreement</w:t>
            </w:r>
          </w:p>
        </w:tc>
        <w:tc>
          <w:tcPr>
            <w:tcW w:w="1096" w:type="dxa"/>
          </w:tcPr>
          <w:p w:rsidR="00305B3D" w:rsidRPr="00B8114A" w:rsidRDefault="00305B3D" w:rsidP="009E5CDF">
            <w:pPr>
              <w:spacing w:before="60" w:after="60"/>
              <w:rPr>
                <w:rFonts w:cs="Arial"/>
                <w:sz w:val="16"/>
                <w:szCs w:val="16"/>
              </w:rPr>
            </w:pPr>
            <w:r w:rsidRPr="00B8114A">
              <w:rPr>
                <w:rFonts w:cs="Arial"/>
                <w:sz w:val="16"/>
                <w:szCs w:val="16"/>
              </w:rPr>
              <w:t>Mandatory</w:t>
            </w:r>
          </w:p>
        </w:tc>
        <w:tc>
          <w:tcPr>
            <w:tcW w:w="786" w:type="dxa"/>
          </w:tcPr>
          <w:p w:rsidR="00305B3D" w:rsidRPr="00B8114A" w:rsidRDefault="00E32384" w:rsidP="00CB1A3D">
            <w:pPr>
              <w:spacing w:before="60" w:after="60"/>
              <w:rPr>
                <w:rFonts w:cs="Arial"/>
                <w:sz w:val="16"/>
                <w:szCs w:val="16"/>
              </w:rPr>
            </w:pPr>
            <w:r>
              <w:rPr>
                <w:rFonts w:cs="Arial"/>
                <w:sz w:val="16"/>
                <w:szCs w:val="16"/>
              </w:rPr>
              <w:t>date</w:t>
            </w:r>
          </w:p>
        </w:tc>
        <w:tc>
          <w:tcPr>
            <w:tcW w:w="750" w:type="dxa"/>
          </w:tcPr>
          <w:p w:rsidR="00305B3D" w:rsidRPr="00B8114A" w:rsidRDefault="00305B3D" w:rsidP="009E5CDF">
            <w:pPr>
              <w:spacing w:before="60" w:after="60"/>
              <w:rPr>
                <w:rFonts w:cs="Arial"/>
                <w:sz w:val="16"/>
                <w:szCs w:val="16"/>
              </w:rPr>
            </w:pPr>
          </w:p>
        </w:tc>
        <w:tc>
          <w:tcPr>
            <w:tcW w:w="1266" w:type="dxa"/>
          </w:tcPr>
          <w:p w:rsidR="00305B3D" w:rsidRDefault="00CB1A3D" w:rsidP="009E5CDF">
            <w:pPr>
              <w:tabs>
                <w:tab w:val="left" w:pos="284"/>
              </w:tabs>
              <w:spacing w:before="60" w:after="60"/>
              <w:rPr>
                <w:rFonts w:cs="Arial"/>
                <w:sz w:val="16"/>
                <w:szCs w:val="16"/>
              </w:rPr>
            </w:pPr>
            <w:r>
              <w:rPr>
                <w:rFonts w:cs="Arial"/>
                <w:sz w:val="16"/>
                <w:szCs w:val="16"/>
              </w:rPr>
              <w:t>yyyy-mm-dd</w:t>
            </w:r>
          </w:p>
        </w:tc>
        <w:tc>
          <w:tcPr>
            <w:tcW w:w="2628" w:type="dxa"/>
          </w:tcPr>
          <w:p w:rsidR="00305B3D" w:rsidRDefault="00305B3D" w:rsidP="009E5CDF">
            <w:pPr>
              <w:tabs>
                <w:tab w:val="left" w:pos="284"/>
              </w:tabs>
              <w:spacing w:before="60" w:after="60"/>
              <w:rPr>
                <w:rFonts w:cs="Arial"/>
                <w:sz w:val="16"/>
                <w:szCs w:val="16"/>
              </w:rPr>
            </w:pPr>
          </w:p>
          <w:p w:rsidR="00D75706" w:rsidRPr="00B8114A" w:rsidRDefault="00D75706" w:rsidP="009E5CDF">
            <w:pPr>
              <w:tabs>
                <w:tab w:val="left" w:pos="284"/>
              </w:tabs>
              <w:spacing w:before="60" w:after="60"/>
              <w:rPr>
                <w:rFonts w:cs="Arial"/>
                <w:sz w:val="16"/>
                <w:szCs w:val="16"/>
              </w:rPr>
            </w:pPr>
          </w:p>
        </w:tc>
      </w:tr>
      <w:tr w:rsidR="009060DB" w:rsidRPr="00B8114A" w:rsidTr="00B04E82">
        <w:tc>
          <w:tcPr>
            <w:tcW w:w="2716" w:type="dxa"/>
          </w:tcPr>
          <w:p w:rsidR="009060DB" w:rsidRDefault="009060DB" w:rsidP="009E5CDF">
            <w:pPr>
              <w:spacing w:before="60" w:after="60"/>
              <w:rPr>
                <w:rFonts w:ascii="Consolas" w:hAnsi="Consolas" w:cs="Consolas"/>
                <w:color w:val="A31515"/>
                <w:sz w:val="19"/>
                <w:szCs w:val="19"/>
                <w:highlight w:val="white"/>
              </w:rPr>
            </w:pPr>
            <w:r w:rsidRPr="009060DB">
              <w:rPr>
                <w:rFonts w:cs="Arial"/>
                <w:sz w:val="16"/>
                <w:szCs w:val="16"/>
              </w:rPr>
              <w:t>DidLegalPractitionerAssistWithFormalisingAgreement</w:t>
            </w:r>
          </w:p>
        </w:tc>
        <w:tc>
          <w:tcPr>
            <w:tcW w:w="1096" w:type="dxa"/>
          </w:tcPr>
          <w:p w:rsidR="009060DB" w:rsidRPr="00B8114A" w:rsidRDefault="0059779F" w:rsidP="009E5CDF">
            <w:pPr>
              <w:spacing w:before="60" w:after="60"/>
              <w:rPr>
                <w:rFonts w:cs="Arial"/>
                <w:sz w:val="16"/>
                <w:szCs w:val="16"/>
              </w:rPr>
            </w:pPr>
            <w:r w:rsidRPr="00B8114A">
              <w:rPr>
                <w:rFonts w:cs="Arial"/>
                <w:sz w:val="16"/>
                <w:szCs w:val="16"/>
              </w:rPr>
              <w:t>Mandatory</w:t>
            </w:r>
          </w:p>
        </w:tc>
        <w:tc>
          <w:tcPr>
            <w:tcW w:w="786" w:type="dxa"/>
          </w:tcPr>
          <w:p w:rsidR="009060DB" w:rsidRDefault="0088069B" w:rsidP="009E5CDF">
            <w:pPr>
              <w:spacing w:before="60" w:after="60"/>
              <w:rPr>
                <w:rFonts w:cs="Arial"/>
                <w:sz w:val="16"/>
                <w:szCs w:val="16"/>
              </w:rPr>
            </w:pPr>
            <w:r>
              <w:rPr>
                <w:rFonts w:cs="Arial"/>
                <w:sz w:val="16"/>
                <w:szCs w:val="16"/>
              </w:rPr>
              <w:t>Boolean</w:t>
            </w:r>
          </w:p>
        </w:tc>
        <w:tc>
          <w:tcPr>
            <w:tcW w:w="750" w:type="dxa"/>
          </w:tcPr>
          <w:p w:rsidR="009060DB" w:rsidRPr="00B8114A" w:rsidRDefault="009060DB" w:rsidP="009E5CDF">
            <w:pPr>
              <w:spacing w:before="60" w:after="60"/>
              <w:rPr>
                <w:rFonts w:cs="Arial"/>
                <w:sz w:val="16"/>
                <w:szCs w:val="16"/>
              </w:rPr>
            </w:pPr>
          </w:p>
        </w:tc>
        <w:tc>
          <w:tcPr>
            <w:tcW w:w="1266" w:type="dxa"/>
          </w:tcPr>
          <w:p w:rsidR="009060DB" w:rsidRDefault="009060DB" w:rsidP="009E5CDF">
            <w:pPr>
              <w:tabs>
                <w:tab w:val="left" w:pos="284"/>
              </w:tabs>
              <w:spacing w:before="60" w:after="60"/>
              <w:rPr>
                <w:rFonts w:cs="Arial"/>
                <w:sz w:val="16"/>
                <w:szCs w:val="16"/>
              </w:rPr>
            </w:pPr>
          </w:p>
        </w:tc>
        <w:tc>
          <w:tcPr>
            <w:tcW w:w="2628" w:type="dxa"/>
          </w:tcPr>
          <w:p w:rsidR="009060DB" w:rsidRDefault="009060DB" w:rsidP="009060DB">
            <w:pPr>
              <w:tabs>
                <w:tab w:val="left" w:pos="284"/>
              </w:tabs>
              <w:spacing w:before="60" w:after="60"/>
              <w:rPr>
                <w:rFonts w:cs="Arial"/>
                <w:sz w:val="16"/>
                <w:szCs w:val="16"/>
              </w:rPr>
            </w:pPr>
            <w:r>
              <w:rPr>
                <w:rFonts w:cs="Arial"/>
                <w:sz w:val="16"/>
                <w:szCs w:val="16"/>
              </w:rPr>
              <w:t>Valid values: true or false</w:t>
            </w:r>
          </w:p>
        </w:tc>
      </w:tr>
    </w:tbl>
    <w:p w:rsidR="00D9175D" w:rsidRPr="00D3749E" w:rsidRDefault="00457BB1" w:rsidP="00D3749E">
      <w:pPr>
        <w:pStyle w:val="Heading5"/>
        <w:numPr>
          <w:ilvl w:val="4"/>
          <w:numId w:val="1"/>
        </w:numPr>
        <w:rPr>
          <w:color w:val="auto"/>
        </w:rPr>
      </w:pPr>
      <w:r>
        <w:rPr>
          <w:color w:val="auto"/>
        </w:rPr>
        <w:t>S</w:t>
      </w:r>
      <w:r w:rsidR="006466DB" w:rsidRPr="00D3749E">
        <w:rPr>
          <w:color w:val="auto"/>
        </w:rPr>
        <w:t xml:space="preserve">ection60I </w:t>
      </w:r>
      <w:r w:rsidR="00D9175D" w:rsidRPr="00D9175D">
        <w:rPr>
          <w:color w:val="auto"/>
        </w:rPr>
        <w:t xml:space="preserve">Node </w:t>
      </w:r>
    </w:p>
    <w:p w:rsidR="00D9175D" w:rsidRPr="00423BAA" w:rsidRDefault="00D9175D" w:rsidP="007E399D">
      <w:r w:rsidRPr="00D9175D">
        <w:t xml:space="preserve">Elements within </w:t>
      </w:r>
      <w:r w:rsidR="001E1680">
        <w:t xml:space="preserve">Section60I </w:t>
      </w:r>
      <w:r w:rsidRPr="00D9175D">
        <w:t>Node</w:t>
      </w:r>
    </w:p>
    <w:tbl>
      <w:tblPr>
        <w:tblStyle w:val="TableGrid"/>
        <w:tblW w:w="0" w:type="auto"/>
        <w:tblLook w:val="01E0" w:firstRow="1" w:lastRow="1" w:firstColumn="1" w:lastColumn="1" w:noHBand="0" w:noVBand="0"/>
        <w:tblCaption w:val="Elements within Section60I Node"/>
        <w:tblDescription w:val="This table describes the elements within the Section60I node including requirements for mandatory, conditional or optional, data type, length, format and comments for validation rules."/>
      </w:tblPr>
      <w:tblGrid>
        <w:gridCol w:w="2691"/>
        <w:gridCol w:w="1096"/>
        <w:gridCol w:w="770"/>
        <w:gridCol w:w="750"/>
        <w:gridCol w:w="1221"/>
        <w:gridCol w:w="2488"/>
      </w:tblGrid>
      <w:tr w:rsidR="00D9175D" w:rsidRPr="00B8114A" w:rsidTr="008A7D69">
        <w:trPr>
          <w:tblHeader/>
        </w:trPr>
        <w:tc>
          <w:tcPr>
            <w:tcW w:w="271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Element</w:t>
            </w:r>
          </w:p>
        </w:tc>
        <w:tc>
          <w:tcPr>
            <w:tcW w:w="109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78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7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1266"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628"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8A7D69">
        <w:tc>
          <w:tcPr>
            <w:tcW w:w="2716" w:type="dxa"/>
          </w:tcPr>
          <w:p w:rsidR="00D9175D" w:rsidRPr="00B8114A" w:rsidRDefault="0059779F" w:rsidP="006D14AB">
            <w:pPr>
              <w:spacing w:before="60" w:after="60"/>
              <w:rPr>
                <w:rFonts w:cs="Arial"/>
                <w:sz w:val="16"/>
                <w:szCs w:val="16"/>
              </w:rPr>
            </w:pPr>
            <w:r w:rsidRPr="0059779F">
              <w:rPr>
                <w:rFonts w:cs="Arial"/>
                <w:sz w:val="16"/>
                <w:szCs w:val="16"/>
              </w:rPr>
              <w:t>Section60I</w:t>
            </w:r>
            <w:r w:rsidR="00BD24AF">
              <w:rPr>
                <w:rFonts w:cs="Arial"/>
                <w:sz w:val="16"/>
                <w:szCs w:val="16"/>
              </w:rPr>
              <w:t>Certificate</w:t>
            </w:r>
            <w:r w:rsidRPr="0059779F">
              <w:rPr>
                <w:rFonts w:cs="Arial"/>
                <w:sz w:val="16"/>
                <w:szCs w:val="16"/>
              </w:rPr>
              <w:t>TypeCode</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6" w:type="dxa"/>
          </w:tcPr>
          <w:p w:rsidR="00D9175D" w:rsidRPr="00B8114A" w:rsidRDefault="00D9175D" w:rsidP="006D14AB">
            <w:pPr>
              <w:spacing w:before="60" w:after="60"/>
              <w:rPr>
                <w:rFonts w:cs="Arial"/>
                <w:sz w:val="16"/>
                <w:szCs w:val="16"/>
              </w:rPr>
            </w:pPr>
            <w:r>
              <w:rPr>
                <w:rFonts w:cs="Arial"/>
                <w:sz w:val="16"/>
                <w:szCs w:val="16"/>
              </w:rPr>
              <w:t>string</w:t>
            </w:r>
          </w:p>
        </w:tc>
        <w:tc>
          <w:tcPr>
            <w:tcW w:w="750" w:type="dxa"/>
          </w:tcPr>
          <w:p w:rsidR="00D9175D" w:rsidRPr="00B8114A" w:rsidRDefault="00D9175D" w:rsidP="006D14AB">
            <w:pPr>
              <w:spacing w:before="60" w:after="60"/>
              <w:rPr>
                <w:rFonts w:cs="Arial"/>
                <w:sz w:val="16"/>
                <w:szCs w:val="16"/>
              </w:rPr>
            </w:pPr>
          </w:p>
        </w:tc>
        <w:tc>
          <w:tcPr>
            <w:tcW w:w="1266" w:type="dxa"/>
          </w:tcPr>
          <w:p w:rsidR="00D9175D" w:rsidRDefault="00D9175D" w:rsidP="006D14AB">
            <w:pPr>
              <w:tabs>
                <w:tab w:val="left" w:pos="284"/>
              </w:tabs>
              <w:spacing w:before="60" w:after="60"/>
              <w:rPr>
                <w:rFonts w:cs="Arial"/>
                <w:sz w:val="16"/>
                <w:szCs w:val="16"/>
              </w:rPr>
            </w:pPr>
          </w:p>
        </w:tc>
        <w:tc>
          <w:tcPr>
            <w:tcW w:w="2628" w:type="dxa"/>
          </w:tcPr>
          <w:p w:rsidR="00D9175D" w:rsidRDefault="003162FB" w:rsidP="003162FB">
            <w:pPr>
              <w:tabs>
                <w:tab w:val="left" w:pos="284"/>
              </w:tabs>
              <w:spacing w:before="60" w:after="60"/>
              <w:rPr>
                <w:rFonts w:cs="Arial"/>
                <w:sz w:val="16"/>
                <w:szCs w:val="16"/>
              </w:rPr>
            </w:pPr>
            <w:r>
              <w:rPr>
                <w:rFonts w:cs="Arial"/>
                <w:sz w:val="16"/>
                <w:szCs w:val="16"/>
              </w:rPr>
              <w:t>Code from Reference d</w:t>
            </w:r>
            <w:r w:rsidR="00D9175D">
              <w:rPr>
                <w:rFonts w:cs="Arial"/>
                <w:sz w:val="16"/>
                <w:szCs w:val="16"/>
              </w:rPr>
              <w:t xml:space="preserve">ata </w:t>
            </w:r>
            <w:r>
              <w:rPr>
                <w:rFonts w:cs="Arial"/>
                <w:sz w:val="16"/>
                <w:szCs w:val="16"/>
              </w:rPr>
              <w:t>f</w:t>
            </w:r>
            <w:r w:rsidR="00D9175D">
              <w:rPr>
                <w:rFonts w:cs="Arial"/>
                <w:sz w:val="16"/>
                <w:szCs w:val="16"/>
              </w:rPr>
              <w:t>ile</w:t>
            </w:r>
          </w:p>
          <w:p w:rsidR="00D75706" w:rsidRPr="00B8114A" w:rsidRDefault="00D75706" w:rsidP="003162FB">
            <w:pPr>
              <w:tabs>
                <w:tab w:val="left" w:pos="284"/>
              </w:tabs>
              <w:spacing w:before="60" w:after="60"/>
              <w:rPr>
                <w:rFonts w:cs="Arial"/>
                <w:sz w:val="16"/>
                <w:szCs w:val="16"/>
              </w:rPr>
            </w:pPr>
          </w:p>
        </w:tc>
      </w:tr>
      <w:tr w:rsidR="00D9175D" w:rsidRPr="00B8114A" w:rsidTr="008A7D69">
        <w:tc>
          <w:tcPr>
            <w:tcW w:w="2716" w:type="dxa"/>
          </w:tcPr>
          <w:p w:rsidR="00D9175D" w:rsidRPr="00B8114A" w:rsidRDefault="0059779F" w:rsidP="006D14AB">
            <w:pPr>
              <w:spacing w:before="60" w:after="60"/>
              <w:rPr>
                <w:rFonts w:cs="Arial"/>
                <w:sz w:val="16"/>
                <w:szCs w:val="16"/>
              </w:rPr>
            </w:pPr>
            <w:r w:rsidRPr="0059779F">
              <w:rPr>
                <w:rFonts w:cs="Arial"/>
                <w:sz w:val="16"/>
                <w:szCs w:val="16"/>
              </w:rPr>
              <w:t>DateIssued</w:t>
            </w:r>
          </w:p>
        </w:tc>
        <w:tc>
          <w:tcPr>
            <w:tcW w:w="1096"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786" w:type="dxa"/>
          </w:tcPr>
          <w:p w:rsidR="00D9175D" w:rsidRPr="00B8114A" w:rsidRDefault="0059779F" w:rsidP="00CB1A3D">
            <w:pPr>
              <w:spacing w:before="60" w:after="60"/>
              <w:rPr>
                <w:rFonts w:cs="Arial"/>
                <w:sz w:val="16"/>
                <w:szCs w:val="16"/>
              </w:rPr>
            </w:pPr>
            <w:r>
              <w:rPr>
                <w:rFonts w:cs="Arial"/>
                <w:sz w:val="16"/>
                <w:szCs w:val="16"/>
              </w:rPr>
              <w:t>date</w:t>
            </w:r>
          </w:p>
        </w:tc>
        <w:tc>
          <w:tcPr>
            <w:tcW w:w="750" w:type="dxa"/>
          </w:tcPr>
          <w:p w:rsidR="00D9175D" w:rsidRPr="00B8114A" w:rsidRDefault="00D9175D" w:rsidP="006D14AB">
            <w:pPr>
              <w:spacing w:before="60" w:after="60"/>
              <w:rPr>
                <w:rFonts w:cs="Arial"/>
                <w:sz w:val="16"/>
                <w:szCs w:val="16"/>
              </w:rPr>
            </w:pPr>
          </w:p>
        </w:tc>
        <w:tc>
          <w:tcPr>
            <w:tcW w:w="1266" w:type="dxa"/>
          </w:tcPr>
          <w:p w:rsidR="00D9175D" w:rsidRDefault="00CB1A3D" w:rsidP="006D14AB">
            <w:pPr>
              <w:tabs>
                <w:tab w:val="left" w:pos="284"/>
              </w:tabs>
              <w:spacing w:before="60" w:after="60"/>
              <w:rPr>
                <w:rFonts w:cs="Arial"/>
                <w:sz w:val="16"/>
                <w:szCs w:val="16"/>
              </w:rPr>
            </w:pPr>
            <w:r>
              <w:rPr>
                <w:rFonts w:cs="Arial"/>
                <w:sz w:val="16"/>
                <w:szCs w:val="16"/>
              </w:rPr>
              <w:t>yyyy-mm-dd</w:t>
            </w:r>
          </w:p>
        </w:tc>
        <w:tc>
          <w:tcPr>
            <w:tcW w:w="2628" w:type="dxa"/>
          </w:tcPr>
          <w:p w:rsidR="00296282" w:rsidRDefault="00296282" w:rsidP="00296282">
            <w:pPr>
              <w:tabs>
                <w:tab w:val="left" w:pos="284"/>
              </w:tabs>
              <w:spacing w:before="60" w:after="60"/>
              <w:rPr>
                <w:rFonts w:cs="Arial"/>
                <w:sz w:val="16"/>
                <w:szCs w:val="16"/>
              </w:rPr>
            </w:pPr>
          </w:p>
          <w:p w:rsidR="00D75706" w:rsidRPr="00B8114A" w:rsidRDefault="00D75706" w:rsidP="00296282">
            <w:pPr>
              <w:tabs>
                <w:tab w:val="left" w:pos="284"/>
              </w:tabs>
              <w:spacing w:before="60" w:after="60"/>
              <w:rPr>
                <w:rFonts w:cs="Arial"/>
                <w:sz w:val="16"/>
                <w:szCs w:val="16"/>
              </w:rPr>
            </w:pPr>
          </w:p>
        </w:tc>
      </w:tr>
    </w:tbl>
    <w:p w:rsidR="008B443C" w:rsidRDefault="008B443C" w:rsidP="001A53B4">
      <w:pPr>
        <w:pStyle w:val="Heading4"/>
        <w:numPr>
          <w:ilvl w:val="3"/>
          <w:numId w:val="1"/>
        </w:numPr>
        <w:rPr>
          <w:i w:val="0"/>
        </w:rPr>
      </w:pPr>
      <w:r>
        <w:rPr>
          <w:i w:val="0"/>
        </w:rPr>
        <w:lastRenderedPageBreak/>
        <w:t>Case</w:t>
      </w:r>
      <w:r w:rsidRPr="00060ADA">
        <w:rPr>
          <w:i w:val="0"/>
        </w:rPr>
        <w:t xml:space="preserve"> Node XML</w:t>
      </w:r>
    </w:p>
    <w:p w:rsidR="00D80A18" w:rsidRPr="00084312" w:rsidRDefault="008B443C" w:rsidP="00084312">
      <w:r>
        <w:t xml:space="preserve">Sample </w:t>
      </w:r>
      <w:r>
        <w:rPr>
          <w:i/>
        </w:rPr>
        <w:t>Case</w:t>
      </w:r>
      <w:r>
        <w:t xml:space="preserve"> node XML with Schema validation rules:</w:t>
      </w:r>
    </w:p>
    <w:p w:rsidR="00084312" w:rsidRDefault="00084312" w:rsidP="0008431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142"/>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w:t>
      </w:r>
      <w:r w:rsidRPr="007F6D00">
        <w:rPr>
          <w:rFonts w:ascii="Consolas" w:hAnsi="Consolas" w:cs="Consolas"/>
          <w:color w:val="0000FF"/>
          <w:sz w:val="14"/>
          <w:szCs w:val="14"/>
        </w:rPr>
        <w:t>&gt;</w:t>
      </w:r>
      <w:r w:rsidR="00D80A18" w:rsidRPr="007F6D00">
        <w:rPr>
          <w:rFonts w:ascii="Consolas" w:hAnsi="Consolas" w:cs="Consolas"/>
          <w:color w:val="0000FF"/>
          <w:sz w:val="14"/>
          <w:szCs w:val="14"/>
        </w:rPr>
        <w:t xml:space="preserve"> </w:t>
      </w:r>
    </w:p>
    <w:p w:rsidR="00084312" w:rsidRDefault="00D80A18" w:rsidP="0008431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084312" w:rsidRDefault="00D80A18" w:rsidP="0008431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CaseId</w:t>
      </w:r>
      <w:r w:rsidRPr="007F6D00">
        <w:rPr>
          <w:rFonts w:ascii="Consolas" w:hAnsi="Consolas" w:cs="Consolas"/>
          <w:color w:val="0000FF"/>
          <w:sz w:val="14"/>
          <w:szCs w:val="14"/>
        </w:rPr>
        <w:t>&gt;</w:t>
      </w:r>
      <w:r w:rsidR="00363EE4">
        <w:rPr>
          <w:rFonts w:ascii="Consolas" w:hAnsi="Consolas" w:cs="Consolas"/>
          <w:color w:val="000000"/>
          <w:sz w:val="14"/>
          <w:szCs w:val="14"/>
        </w:rPr>
        <w:t>CA0050</w:t>
      </w:r>
      <w:r w:rsidRPr="007F6D00">
        <w:rPr>
          <w:rFonts w:ascii="Consolas" w:hAnsi="Consolas" w:cs="Consolas"/>
          <w:color w:val="0000FF"/>
          <w:sz w:val="14"/>
          <w:szCs w:val="14"/>
        </w:rPr>
        <w:t>&lt;/</w:t>
      </w:r>
      <w:r w:rsidRPr="007F6D00">
        <w:rPr>
          <w:rFonts w:ascii="Consolas" w:hAnsi="Consolas" w:cs="Consolas"/>
          <w:color w:val="A31515"/>
          <w:sz w:val="14"/>
          <w:szCs w:val="14"/>
        </w:rPr>
        <w:t>CaseId</w:t>
      </w:r>
      <w:r w:rsidRPr="007F6D00">
        <w:rPr>
          <w:rFonts w:ascii="Consolas" w:hAnsi="Consolas" w:cs="Consolas"/>
          <w:color w:val="0000FF"/>
          <w:sz w:val="14"/>
          <w:szCs w:val="14"/>
        </w:rPr>
        <w:t>&gt;</w:t>
      </w:r>
    </w:p>
    <w:p w:rsidR="00084312" w:rsidRDefault="00D80A18" w:rsidP="0008431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 Values allowed integers</w:t>
      </w:r>
      <w:r w:rsidRPr="007F6D00">
        <w:rPr>
          <w:rFonts w:ascii="Consolas" w:hAnsi="Consolas" w:cs="Consolas"/>
          <w:color w:val="0000FF"/>
          <w:sz w:val="14"/>
          <w:szCs w:val="14"/>
        </w:rPr>
        <w:t>--&gt;</w:t>
      </w:r>
    </w:p>
    <w:p w:rsidR="009D0DF0" w:rsidRDefault="00D80A18"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OutletActivityId</w:t>
      </w:r>
      <w:r w:rsidRPr="007F6D00">
        <w:rPr>
          <w:rFonts w:ascii="Consolas" w:hAnsi="Consolas" w:cs="Consolas"/>
          <w:color w:val="0000FF"/>
          <w:sz w:val="14"/>
          <w:szCs w:val="14"/>
        </w:rPr>
        <w:t>&gt;</w:t>
      </w:r>
      <w:r w:rsidRPr="007F6D00">
        <w:rPr>
          <w:rFonts w:ascii="Consolas" w:hAnsi="Consolas" w:cs="Consolas"/>
          <w:color w:val="000000"/>
          <w:sz w:val="14"/>
          <w:szCs w:val="14"/>
        </w:rPr>
        <w:t>12</w:t>
      </w:r>
      <w:r w:rsidRPr="007F6D00">
        <w:rPr>
          <w:rFonts w:ascii="Consolas" w:hAnsi="Consolas" w:cs="Consolas"/>
          <w:color w:val="0000FF"/>
          <w:sz w:val="14"/>
          <w:szCs w:val="14"/>
        </w:rPr>
        <w:t>&lt;/</w:t>
      </w:r>
      <w:r w:rsidRPr="007F6D00">
        <w:rPr>
          <w:rFonts w:ascii="Consolas" w:hAnsi="Consolas" w:cs="Consolas"/>
          <w:color w:val="A31515"/>
          <w:sz w:val="14"/>
          <w:szCs w:val="14"/>
        </w:rPr>
        <w:t>OutletActivityId</w:t>
      </w:r>
      <w:r w:rsidRPr="007F6D00">
        <w:rPr>
          <w:rFonts w:ascii="Consolas" w:hAnsi="Consolas" w:cs="Consolas"/>
          <w:color w:val="0000FF"/>
          <w:sz w:val="14"/>
          <w:szCs w:val="14"/>
        </w:rPr>
        <w:t>&gt;</w:t>
      </w:r>
    </w:p>
    <w:p w:rsidR="00082FEC" w:rsidRDefault="00082FEC"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9D0DF0" w:rsidRDefault="00D80A18"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00082FEC" w:rsidRPr="007F6D00">
        <w:rPr>
          <w:rFonts w:ascii="Consolas" w:hAnsi="Consolas" w:cs="Consolas"/>
          <w:color w:val="008000"/>
          <w:sz w:val="14"/>
          <w:szCs w:val="14"/>
        </w:rPr>
        <w:t>If element is present in the XML,</w:t>
      </w:r>
      <w:r w:rsidR="00082FEC">
        <w:rPr>
          <w:rFonts w:ascii="Consolas" w:hAnsi="Consolas" w:cs="Consolas"/>
          <w:color w:val="008000"/>
          <w:sz w:val="14"/>
          <w:szCs w:val="14"/>
        </w:rPr>
        <w:t xml:space="preserve"> the </w:t>
      </w:r>
      <w:r w:rsidRPr="007F6D00">
        <w:rPr>
          <w:rFonts w:ascii="Consolas" w:hAnsi="Consolas" w:cs="Consolas"/>
          <w:color w:val="008000"/>
          <w:sz w:val="14"/>
          <w:szCs w:val="14"/>
        </w:rPr>
        <w:t xml:space="preserve">Values allowed </w:t>
      </w:r>
      <w:r w:rsidR="00082FEC">
        <w:rPr>
          <w:rFonts w:ascii="Consolas" w:hAnsi="Consolas" w:cs="Consolas"/>
          <w:color w:val="008000"/>
          <w:sz w:val="14"/>
          <w:szCs w:val="14"/>
        </w:rPr>
        <w:t xml:space="preserve">is </w:t>
      </w:r>
      <w:r w:rsidRPr="007F6D00">
        <w:rPr>
          <w:rFonts w:ascii="Consolas" w:hAnsi="Consolas" w:cs="Consolas"/>
          <w:color w:val="008000"/>
          <w:sz w:val="14"/>
          <w:szCs w:val="14"/>
        </w:rPr>
        <w:t xml:space="preserve">integers between 0 - 999 </w:t>
      </w:r>
      <w:r w:rsidRPr="007F6D00">
        <w:rPr>
          <w:rFonts w:ascii="Consolas" w:hAnsi="Consolas" w:cs="Consolas"/>
          <w:color w:val="0000FF"/>
          <w:sz w:val="14"/>
          <w:szCs w:val="14"/>
        </w:rPr>
        <w:t>--&gt;</w:t>
      </w:r>
    </w:p>
    <w:p w:rsidR="009D0DF0" w:rsidRDefault="00D80A18"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TotalNumberOfUnidentifiedClients</w:t>
      </w:r>
      <w:r w:rsidRPr="007F6D00">
        <w:rPr>
          <w:rFonts w:ascii="Consolas" w:hAnsi="Consolas" w:cs="Consolas"/>
          <w:color w:val="0000FF"/>
          <w:sz w:val="14"/>
          <w:szCs w:val="14"/>
        </w:rPr>
        <w:t>&gt;</w:t>
      </w:r>
      <w:r w:rsidRPr="007F6D00">
        <w:rPr>
          <w:rFonts w:ascii="Consolas" w:hAnsi="Consolas" w:cs="Consolas"/>
          <w:color w:val="000000"/>
          <w:sz w:val="14"/>
          <w:szCs w:val="14"/>
        </w:rPr>
        <w:t>0</w:t>
      </w:r>
      <w:r w:rsidRPr="007F6D00">
        <w:rPr>
          <w:rFonts w:ascii="Consolas" w:hAnsi="Consolas" w:cs="Consolas"/>
          <w:color w:val="0000FF"/>
          <w:sz w:val="14"/>
          <w:szCs w:val="14"/>
        </w:rPr>
        <w:t>&lt;/</w:t>
      </w:r>
      <w:r w:rsidRPr="007F6D00">
        <w:rPr>
          <w:rFonts w:ascii="Consolas" w:hAnsi="Consolas" w:cs="Consolas"/>
          <w:color w:val="A31515"/>
          <w:sz w:val="14"/>
          <w:szCs w:val="14"/>
        </w:rPr>
        <w:t>TotalNumberOfUnidentifiedClients</w:t>
      </w:r>
      <w:r w:rsidRPr="007F6D00">
        <w:rPr>
          <w:rFonts w:ascii="Consolas" w:hAnsi="Consolas" w:cs="Consolas"/>
          <w:color w:val="0000FF"/>
          <w:sz w:val="14"/>
          <w:szCs w:val="14"/>
        </w:rPr>
        <w:t>&gt;</w:t>
      </w:r>
    </w:p>
    <w:p w:rsidR="00082FEC" w:rsidRDefault="00082FEC"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082FEC" w:rsidRDefault="00082FEC" w:rsidP="009D0DF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082FEC">
        <w:rPr>
          <w:rFonts w:ascii="Consolas" w:hAnsi="Consolas" w:cs="Consolas"/>
          <w:color w:val="A31515"/>
          <w:sz w:val="14"/>
          <w:szCs w:val="14"/>
        </w:rPr>
        <w:t>ClientAttendanceProfileCode</w:t>
      </w:r>
      <w:r w:rsidRPr="007F6D00">
        <w:rPr>
          <w:rFonts w:ascii="Consolas" w:hAnsi="Consolas" w:cs="Consolas"/>
          <w:color w:val="0000FF"/>
          <w:sz w:val="14"/>
          <w:szCs w:val="14"/>
        </w:rPr>
        <w:t>&gt;</w:t>
      </w:r>
      <w:r w:rsidR="00303FBF">
        <w:rPr>
          <w:rFonts w:ascii="Consolas" w:hAnsi="Consolas" w:cs="Consolas"/>
          <w:color w:val="000000"/>
          <w:sz w:val="14"/>
          <w:szCs w:val="14"/>
        </w:rPr>
        <w:t>PSGROUP</w:t>
      </w:r>
      <w:r w:rsidRPr="007F6D00">
        <w:rPr>
          <w:rFonts w:ascii="Consolas" w:hAnsi="Consolas" w:cs="Consolas"/>
          <w:color w:val="0000FF"/>
          <w:sz w:val="14"/>
          <w:szCs w:val="14"/>
        </w:rPr>
        <w:t>&lt;/</w:t>
      </w:r>
      <w:r w:rsidRPr="00082FEC">
        <w:rPr>
          <w:rFonts w:ascii="Consolas" w:hAnsi="Consolas" w:cs="Consolas"/>
          <w:color w:val="A31515"/>
          <w:sz w:val="14"/>
          <w:szCs w:val="14"/>
        </w:rPr>
        <w:t>ClientAttendanceProfileCode</w:t>
      </w:r>
      <w:r w:rsidRPr="007F6D00">
        <w:rPr>
          <w:rFonts w:ascii="Consolas" w:hAnsi="Consolas" w:cs="Consolas"/>
          <w:color w:val="0000FF"/>
          <w:sz w:val="14"/>
          <w:szCs w:val="14"/>
        </w:rPr>
        <w:t>&gt;</w:t>
      </w:r>
    </w:p>
    <w:p w:rsidR="008218F7" w:rsidRDefault="00D80A18" w:rsidP="008218F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If element is present in the XML, then at least 1 Client must be provided.</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CaseClients</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CaseClient</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ClientId</w:t>
      </w:r>
      <w:r w:rsidRPr="007F6D00">
        <w:rPr>
          <w:rFonts w:ascii="Consolas" w:hAnsi="Consolas" w:cs="Consolas"/>
          <w:color w:val="0000FF"/>
          <w:sz w:val="14"/>
          <w:szCs w:val="14"/>
        </w:rPr>
        <w:t>&gt;</w:t>
      </w:r>
      <w:r w:rsidRPr="007F6D00">
        <w:rPr>
          <w:rFonts w:ascii="Consolas" w:hAnsi="Consolas" w:cs="Consolas"/>
          <w:color w:val="000000"/>
          <w:sz w:val="14"/>
          <w:szCs w:val="14"/>
        </w:rPr>
        <w:t>CL</w:t>
      </w:r>
      <w:r w:rsidR="00363EE4">
        <w:rPr>
          <w:rFonts w:ascii="Consolas" w:hAnsi="Consolas" w:cs="Consolas"/>
          <w:color w:val="000000"/>
          <w:sz w:val="14"/>
          <w:szCs w:val="14"/>
        </w:rPr>
        <w:t>0012</w:t>
      </w:r>
      <w:r w:rsidRPr="007F6D00">
        <w:rPr>
          <w:rFonts w:ascii="Consolas" w:hAnsi="Consolas" w:cs="Consolas"/>
          <w:color w:val="0000FF"/>
          <w:sz w:val="14"/>
          <w:szCs w:val="14"/>
        </w:rPr>
        <w:t>&lt;/</w:t>
      </w:r>
      <w:r w:rsidRPr="007F6D00">
        <w:rPr>
          <w:rFonts w:ascii="Consolas" w:hAnsi="Consolas" w:cs="Consolas"/>
          <w:color w:val="A31515"/>
          <w:sz w:val="14"/>
          <w:szCs w:val="14"/>
        </w:rPr>
        <w:t>ClientId</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If element is present in the XML, then a value must be provided.</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ReferralSourceCode</w:t>
      </w:r>
      <w:r w:rsidRPr="007F6D00">
        <w:rPr>
          <w:rFonts w:ascii="Consolas" w:hAnsi="Consolas" w:cs="Consolas"/>
          <w:color w:val="0000FF"/>
          <w:sz w:val="14"/>
          <w:szCs w:val="14"/>
        </w:rPr>
        <w:t>&gt;</w:t>
      </w:r>
      <w:r w:rsidRPr="007F6D00">
        <w:rPr>
          <w:rFonts w:ascii="Consolas" w:hAnsi="Consolas" w:cs="Consolas"/>
          <w:color w:val="000000"/>
          <w:sz w:val="14"/>
          <w:szCs w:val="14"/>
        </w:rPr>
        <w:t>CENTRELINK</w:t>
      </w:r>
      <w:r w:rsidRPr="007F6D00">
        <w:rPr>
          <w:rFonts w:ascii="Consolas" w:hAnsi="Consolas" w:cs="Consolas"/>
          <w:color w:val="0000FF"/>
          <w:sz w:val="14"/>
          <w:szCs w:val="14"/>
        </w:rPr>
        <w:t>&lt;/</w:t>
      </w:r>
      <w:r w:rsidRPr="007F6D00">
        <w:rPr>
          <w:rFonts w:ascii="Consolas" w:hAnsi="Consolas" w:cs="Consolas"/>
          <w:color w:val="A31515"/>
          <w:sz w:val="14"/>
          <w:szCs w:val="14"/>
        </w:rPr>
        <w:t>ReferralSourceCode</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BD6AE6" w:rsidRDefault="00D80A18" w:rsidP="00BD6AE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sidR="00CE0D54" w:rsidRPr="007F6D00">
        <w:rPr>
          <w:rFonts w:ascii="Consolas" w:hAnsi="Consolas" w:cs="Consolas"/>
          <w:color w:val="008000"/>
          <w:sz w:val="14"/>
          <w:szCs w:val="14"/>
        </w:rPr>
        <w:t>at least</w:t>
      </w:r>
      <w:r w:rsidRPr="007F6D00">
        <w:rPr>
          <w:rFonts w:ascii="Consolas" w:hAnsi="Consolas" w:cs="Consolas"/>
          <w:color w:val="008000"/>
          <w:sz w:val="14"/>
          <w:szCs w:val="14"/>
        </w:rPr>
        <w:t xml:space="preserve"> 1 ReasonForAssistance must be provided.</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ReasonsForAssistance</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851"/>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ReasonForAssistanceCode</w:t>
      </w:r>
      <w:r w:rsidRPr="007F6D00">
        <w:rPr>
          <w:rFonts w:ascii="Consolas" w:hAnsi="Consolas" w:cs="Consolas"/>
          <w:color w:val="0000FF"/>
          <w:sz w:val="14"/>
          <w:szCs w:val="14"/>
        </w:rPr>
        <w:t>&gt;</w:t>
      </w:r>
      <w:r w:rsidRPr="007F6D00">
        <w:rPr>
          <w:rFonts w:ascii="Consolas" w:hAnsi="Consolas" w:cs="Consolas"/>
          <w:color w:val="000000"/>
          <w:sz w:val="14"/>
          <w:szCs w:val="14"/>
        </w:rPr>
        <w:t>FAMILY</w:t>
      </w:r>
      <w:r w:rsidRPr="007F6D00">
        <w:rPr>
          <w:rFonts w:ascii="Consolas" w:hAnsi="Consolas" w:cs="Consolas"/>
          <w:color w:val="0000FF"/>
          <w:sz w:val="14"/>
          <w:szCs w:val="14"/>
        </w:rPr>
        <w:t>&lt;/</w:t>
      </w:r>
      <w:r w:rsidRPr="007F6D00">
        <w:rPr>
          <w:rFonts w:ascii="Consolas" w:hAnsi="Consolas" w:cs="Consolas"/>
          <w:color w:val="A31515"/>
          <w:sz w:val="14"/>
          <w:szCs w:val="14"/>
        </w:rPr>
        <w:t>ReasonForAssistanceCode</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 Values allowed true or false in lower case</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IsPrimary</w:t>
      </w:r>
      <w:r w:rsidRPr="007F6D00">
        <w:rPr>
          <w:rFonts w:ascii="Consolas" w:hAnsi="Consolas" w:cs="Consolas"/>
          <w:color w:val="0000FF"/>
          <w:sz w:val="14"/>
          <w:szCs w:val="14"/>
        </w:rPr>
        <w:t>&gt;</w:t>
      </w:r>
      <w:r w:rsidRPr="007F6D00">
        <w:rPr>
          <w:rFonts w:ascii="Consolas" w:hAnsi="Consolas" w:cs="Consolas"/>
          <w:color w:val="000000"/>
          <w:sz w:val="14"/>
          <w:szCs w:val="14"/>
        </w:rPr>
        <w:t>true</w:t>
      </w:r>
      <w:r w:rsidRPr="007F6D00">
        <w:rPr>
          <w:rFonts w:ascii="Consolas" w:hAnsi="Consolas" w:cs="Consolas"/>
          <w:color w:val="0000FF"/>
          <w:sz w:val="14"/>
          <w:szCs w:val="14"/>
        </w:rPr>
        <w:t>&lt;/</w:t>
      </w:r>
      <w:r w:rsidRPr="007F6D00">
        <w:rPr>
          <w:rFonts w:ascii="Consolas" w:hAnsi="Consolas" w:cs="Consolas"/>
          <w:color w:val="A31515"/>
          <w:sz w:val="14"/>
          <w:szCs w:val="14"/>
        </w:rPr>
        <w:t>IsPrimary</w:t>
      </w:r>
      <w:r w:rsidRPr="007F6D00">
        <w:rPr>
          <w:rFonts w:ascii="Consolas" w:hAnsi="Consolas" w:cs="Consolas"/>
          <w:color w:val="0000FF"/>
          <w:sz w:val="14"/>
          <w:szCs w:val="14"/>
        </w:rPr>
        <w:t>&gt;</w:t>
      </w:r>
    </w:p>
    <w:p w:rsidR="00B10F1E" w:rsidRDefault="00D80A18" w:rsidP="00B10F1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851"/>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851"/>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ReasonForAssistanceCode</w:t>
      </w:r>
      <w:r w:rsidRPr="007F6D00">
        <w:rPr>
          <w:rFonts w:ascii="Consolas" w:hAnsi="Consolas" w:cs="Consolas"/>
          <w:color w:val="0000FF"/>
          <w:sz w:val="14"/>
          <w:szCs w:val="14"/>
        </w:rPr>
        <w:t>&gt;</w:t>
      </w:r>
      <w:r w:rsidRPr="007F6D00">
        <w:rPr>
          <w:rFonts w:ascii="Consolas" w:hAnsi="Consolas" w:cs="Consolas"/>
          <w:color w:val="000000"/>
          <w:sz w:val="14"/>
          <w:szCs w:val="14"/>
        </w:rPr>
        <w:t>MATERIAL</w:t>
      </w:r>
      <w:r w:rsidRPr="007F6D00">
        <w:rPr>
          <w:rFonts w:ascii="Consolas" w:hAnsi="Consolas" w:cs="Consolas"/>
          <w:color w:val="0000FF"/>
          <w:sz w:val="14"/>
          <w:szCs w:val="14"/>
        </w:rPr>
        <w:t>&lt;/</w:t>
      </w:r>
      <w:r w:rsidRPr="007F6D00">
        <w:rPr>
          <w:rFonts w:ascii="Consolas" w:hAnsi="Consolas" w:cs="Consolas"/>
          <w:color w:val="A31515"/>
          <w:sz w:val="14"/>
          <w:szCs w:val="14"/>
        </w:rPr>
        <w:t>ReasonForAssistanceCode</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 Values allowed true or false in lower case</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IsPrimary</w:t>
      </w:r>
      <w:r w:rsidRPr="007F6D00">
        <w:rPr>
          <w:rFonts w:ascii="Consolas" w:hAnsi="Consolas" w:cs="Consolas"/>
          <w:color w:val="0000FF"/>
          <w:sz w:val="14"/>
          <w:szCs w:val="14"/>
        </w:rPr>
        <w:t>&gt;</w:t>
      </w:r>
      <w:r w:rsidRPr="007F6D00">
        <w:rPr>
          <w:rFonts w:ascii="Consolas" w:hAnsi="Consolas" w:cs="Consolas"/>
          <w:color w:val="000000"/>
          <w:sz w:val="14"/>
          <w:szCs w:val="14"/>
        </w:rPr>
        <w:t>false</w:t>
      </w:r>
      <w:r w:rsidRPr="007F6D00">
        <w:rPr>
          <w:rFonts w:ascii="Consolas" w:hAnsi="Consolas" w:cs="Consolas"/>
          <w:color w:val="0000FF"/>
          <w:sz w:val="14"/>
          <w:szCs w:val="14"/>
        </w:rPr>
        <w:t>&lt;/</w:t>
      </w:r>
      <w:r w:rsidRPr="007F6D00">
        <w:rPr>
          <w:rFonts w:ascii="Consolas" w:hAnsi="Consolas" w:cs="Consolas"/>
          <w:color w:val="A31515"/>
          <w:sz w:val="14"/>
          <w:szCs w:val="14"/>
        </w:rPr>
        <w:t>IsPrimary</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851"/>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ReasonForAssistance</w:t>
      </w:r>
      <w:r w:rsidRPr="007F6D00">
        <w:rPr>
          <w:rFonts w:ascii="Consolas" w:hAnsi="Consolas" w:cs="Consolas"/>
          <w:color w:val="0000FF"/>
          <w:sz w:val="14"/>
          <w:szCs w:val="14"/>
        </w:rPr>
        <w:t>&gt;</w:t>
      </w:r>
    </w:p>
    <w:p w:rsidR="00791283" w:rsidRDefault="00D80A18" w:rsidP="0079128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ReasonsForAssistance</w:t>
      </w:r>
      <w:r w:rsidRPr="007F6D00">
        <w:rPr>
          <w:rFonts w:ascii="Consolas" w:hAnsi="Consolas" w:cs="Consolas"/>
          <w:color w:val="0000FF"/>
          <w:sz w:val="14"/>
          <w:szCs w:val="14"/>
        </w:rPr>
        <w:t>&gt;</w:t>
      </w:r>
    </w:p>
    <w:p w:rsidR="00D53A43" w:rsidRDefault="00D53A43" w:rsidP="00D53A4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D53A43" w:rsidRDefault="00D53A43" w:rsidP="00D53A4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If element is present in the XML, then a value must be provided.</w:t>
      </w:r>
      <w:r w:rsidRPr="007F6D00">
        <w:rPr>
          <w:rFonts w:ascii="Consolas" w:hAnsi="Consolas" w:cs="Consolas"/>
          <w:color w:val="0000FF"/>
          <w:sz w:val="14"/>
          <w:szCs w:val="14"/>
        </w:rPr>
        <w:t>-</w:t>
      </w:r>
      <w:r w:rsidRPr="00DB5380">
        <w:rPr>
          <w:rFonts w:ascii="Consolas" w:hAnsi="Consolas" w:cs="Consolas"/>
          <w:color w:val="0000FF"/>
          <w:sz w:val="14"/>
          <w:szCs w:val="14"/>
        </w:rPr>
        <w:t>-</w:t>
      </w:r>
      <w:r w:rsidRPr="007F6D00">
        <w:rPr>
          <w:rFonts w:ascii="Consolas" w:hAnsi="Consolas" w:cs="Consolas"/>
          <w:color w:val="0000FF"/>
          <w:sz w:val="14"/>
          <w:szCs w:val="14"/>
        </w:rPr>
        <w:t>&gt;</w:t>
      </w:r>
    </w:p>
    <w:p w:rsidR="00D53A43" w:rsidRDefault="00D53A43" w:rsidP="00D53A4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DB5380">
        <w:rPr>
          <w:rFonts w:ascii="Consolas" w:hAnsi="Consolas" w:cs="Consolas"/>
          <w:color w:val="0000FF"/>
          <w:sz w:val="14"/>
          <w:szCs w:val="14"/>
        </w:rPr>
        <w:t>&lt;</w:t>
      </w:r>
      <w:r w:rsidRPr="00DB5380">
        <w:rPr>
          <w:rFonts w:ascii="Consolas" w:hAnsi="Consolas" w:cs="Consolas"/>
          <w:color w:val="A50021"/>
          <w:sz w:val="14"/>
          <w:szCs w:val="14"/>
        </w:rPr>
        <w:t>ExitReasonCode</w:t>
      </w:r>
      <w:r w:rsidRPr="00DB5380">
        <w:rPr>
          <w:rFonts w:ascii="Consolas" w:hAnsi="Consolas" w:cs="Consolas"/>
          <w:color w:val="0000FF"/>
          <w:sz w:val="14"/>
          <w:szCs w:val="14"/>
        </w:rPr>
        <w:t>&gt;</w:t>
      </w:r>
      <w:r>
        <w:rPr>
          <w:rFonts w:ascii="Consolas" w:hAnsi="Consolas" w:cs="Consolas"/>
          <w:color w:val="000000"/>
          <w:sz w:val="14"/>
          <w:szCs w:val="14"/>
        </w:rPr>
        <w:t>MOVED</w:t>
      </w:r>
      <w:r w:rsidRPr="00DB5380">
        <w:rPr>
          <w:rFonts w:ascii="Consolas" w:hAnsi="Consolas" w:cs="Consolas"/>
          <w:color w:val="0000FF"/>
          <w:sz w:val="14"/>
          <w:szCs w:val="14"/>
        </w:rPr>
        <w:t>&lt;/</w:t>
      </w:r>
      <w:r w:rsidRPr="00DB5380">
        <w:rPr>
          <w:rFonts w:ascii="Consolas" w:hAnsi="Consolas" w:cs="Consolas"/>
          <w:color w:val="A50021"/>
          <w:sz w:val="14"/>
          <w:szCs w:val="14"/>
        </w:rPr>
        <w:t>ExitReasonCode</w:t>
      </w:r>
      <w:r w:rsidRPr="00DB5380">
        <w:rPr>
          <w:rFonts w:ascii="Consolas" w:hAnsi="Consolas" w:cs="Consolas"/>
          <w:color w:val="0000FF"/>
          <w:sz w:val="14"/>
          <w:szCs w:val="14"/>
        </w:rPr>
        <w:t>&gt;</w:t>
      </w:r>
    </w:p>
    <w:p w:rsidR="00E26187" w:rsidRDefault="00D80A1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CaseClient</w:t>
      </w:r>
      <w:r w:rsidRPr="007F6D00">
        <w:rPr>
          <w:rFonts w:ascii="Consolas" w:hAnsi="Consolas" w:cs="Consolas"/>
          <w:color w:val="0000FF"/>
          <w:sz w:val="14"/>
          <w:szCs w:val="14"/>
        </w:rPr>
        <w:t>&gt;</w:t>
      </w:r>
    </w:p>
    <w:p w:rsidR="00953A98" w:rsidRDefault="00953A98" w:rsidP="00E2618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CaseClients</w:t>
      </w:r>
      <w:r>
        <w:rPr>
          <w:rFonts w:ascii="Consolas" w:hAnsi="Consolas" w:cs="Consolas"/>
          <w:color w:val="A31515"/>
          <w:sz w:val="14"/>
          <w:szCs w:val="14"/>
        </w:rPr>
        <w:t>&gt;</w:t>
      </w:r>
      <w:r w:rsidRPr="007F6D00">
        <w:rPr>
          <w:rFonts w:ascii="Consolas" w:hAnsi="Consolas" w:cs="Consolas"/>
          <w:color w:val="0000FF"/>
          <w:sz w:val="14"/>
          <w:szCs w:val="14"/>
        </w:rPr>
        <w:t xml:space="preserve"> </w:t>
      </w:r>
    </w:p>
    <w:p w:rsidR="00E26187" w:rsidRDefault="00D80A18" w:rsidP="00E2618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E26187" w:rsidRDefault="00D80A18" w:rsidP="00E2618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Pr>
          <w:rFonts w:ascii="Consolas" w:hAnsi="Consolas" w:cs="Consolas"/>
          <w:color w:val="008000"/>
          <w:sz w:val="14"/>
          <w:szCs w:val="14"/>
        </w:rPr>
        <w:t xml:space="preserve">data </w:t>
      </w:r>
      <w:r w:rsidRPr="007F6D00">
        <w:rPr>
          <w:rFonts w:ascii="Consolas" w:hAnsi="Consolas" w:cs="Consolas"/>
          <w:color w:val="008000"/>
          <w:sz w:val="14"/>
          <w:szCs w:val="14"/>
        </w:rPr>
        <w:t>must be provided.</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ParentingAgreementOutcome</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Pr>
          <w:rFonts w:ascii="Consolas" w:hAnsi="Consolas" w:cs="Consolas"/>
          <w:color w:val="A31515"/>
          <w:sz w:val="14"/>
          <w:szCs w:val="14"/>
        </w:rPr>
        <w:t>ParentingAgreementOutcomeCode</w:t>
      </w:r>
      <w:r w:rsidRPr="007F6D00">
        <w:rPr>
          <w:rFonts w:ascii="Consolas" w:hAnsi="Consolas" w:cs="Consolas"/>
          <w:color w:val="0000FF"/>
          <w:sz w:val="14"/>
          <w:szCs w:val="14"/>
        </w:rPr>
        <w:t>&gt;</w:t>
      </w:r>
      <w:r>
        <w:rPr>
          <w:rFonts w:ascii="Consolas" w:hAnsi="Consolas" w:cs="Consolas"/>
          <w:color w:val="000000"/>
          <w:sz w:val="14"/>
          <w:szCs w:val="14"/>
        </w:rPr>
        <w:t>FULL</w:t>
      </w:r>
      <w:r w:rsidRPr="007F6D00">
        <w:rPr>
          <w:rFonts w:ascii="Consolas" w:hAnsi="Consolas" w:cs="Consolas"/>
          <w:color w:val="0000FF"/>
          <w:sz w:val="14"/>
          <w:szCs w:val="14"/>
        </w:rPr>
        <w:t>&lt;/</w:t>
      </w:r>
      <w:r>
        <w:rPr>
          <w:rFonts w:ascii="Consolas" w:hAnsi="Consolas" w:cs="Consolas"/>
          <w:color w:val="A31515"/>
          <w:sz w:val="14"/>
          <w:szCs w:val="14"/>
        </w:rPr>
        <w:t>ParentingAgreementOutcomeCode</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 Mandatory</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Pr>
          <w:rFonts w:ascii="Consolas" w:hAnsi="Consolas" w:cs="Consolas"/>
          <w:color w:val="A31515"/>
          <w:sz w:val="14"/>
          <w:szCs w:val="14"/>
        </w:rPr>
        <w:t>DateOfParentingAgreement</w:t>
      </w:r>
      <w:r w:rsidRPr="007F6D00">
        <w:rPr>
          <w:rFonts w:ascii="Consolas" w:hAnsi="Consolas" w:cs="Consolas"/>
          <w:color w:val="0000FF"/>
          <w:sz w:val="14"/>
          <w:szCs w:val="14"/>
        </w:rPr>
        <w:t>&gt;</w:t>
      </w:r>
      <w:r w:rsidRPr="00D87B81">
        <w:rPr>
          <w:rFonts w:ascii="Consolas" w:hAnsi="Consolas" w:cs="Consolas"/>
          <w:color w:val="000000"/>
          <w:sz w:val="14"/>
          <w:szCs w:val="14"/>
        </w:rPr>
        <w:t>2014-02-24</w:t>
      </w:r>
      <w:r w:rsidRPr="007F6D00">
        <w:rPr>
          <w:rFonts w:ascii="Consolas" w:hAnsi="Consolas" w:cs="Consolas"/>
          <w:color w:val="0000FF"/>
          <w:sz w:val="14"/>
          <w:szCs w:val="14"/>
        </w:rPr>
        <w:t>&lt;/</w:t>
      </w:r>
      <w:r>
        <w:rPr>
          <w:rFonts w:ascii="Consolas" w:hAnsi="Consolas" w:cs="Consolas"/>
          <w:color w:val="A31515"/>
          <w:sz w:val="14"/>
          <w:szCs w:val="14"/>
        </w:rPr>
        <w:t>DateOfParentingAgreement</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00D53A43">
        <w:rPr>
          <w:rFonts w:ascii="Consolas" w:hAnsi="Consolas" w:cs="Consolas"/>
          <w:color w:val="008000"/>
          <w:sz w:val="14"/>
          <w:szCs w:val="14"/>
        </w:rPr>
        <w:t>M</w:t>
      </w:r>
      <w:r w:rsidRPr="007F6D00">
        <w:rPr>
          <w:rFonts w:ascii="Consolas" w:hAnsi="Consolas" w:cs="Consolas"/>
          <w:color w:val="008000"/>
          <w:sz w:val="14"/>
          <w:szCs w:val="14"/>
        </w:rPr>
        <w:t>andatory.</w:t>
      </w:r>
      <w:r w:rsidRPr="007F6D00">
        <w:rPr>
          <w:rFonts w:ascii="Consolas" w:hAnsi="Consolas" w:cs="Consolas"/>
          <w:color w:val="0000FF"/>
          <w:sz w:val="14"/>
          <w:szCs w:val="14"/>
        </w:rPr>
        <w:t>--&gt;</w:t>
      </w:r>
    </w:p>
    <w:p w:rsidR="006E3A48" w:rsidRDefault="00D80A18" w:rsidP="006E3A4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Pr>
          <w:rFonts w:ascii="Consolas" w:hAnsi="Consolas" w:cs="Consolas"/>
          <w:color w:val="A31515"/>
          <w:sz w:val="14"/>
          <w:szCs w:val="14"/>
        </w:rPr>
        <w:t>DidLegalPractitionerAssistWithFormalisingAgreement</w:t>
      </w:r>
      <w:r w:rsidRPr="007F6D00">
        <w:rPr>
          <w:rFonts w:ascii="Consolas" w:hAnsi="Consolas" w:cs="Consolas"/>
          <w:color w:val="0000FF"/>
          <w:sz w:val="14"/>
          <w:szCs w:val="14"/>
        </w:rPr>
        <w:t>&gt;</w:t>
      </w:r>
      <w:r w:rsidRPr="00714524">
        <w:rPr>
          <w:rFonts w:ascii="Consolas" w:hAnsi="Consolas" w:cs="Consolas"/>
          <w:color w:val="000000"/>
          <w:sz w:val="14"/>
          <w:szCs w:val="14"/>
        </w:rPr>
        <w:t>true</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DidLegalPractitionerAssistWithFormalisingAgreement</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ParentingAgreementOutcome</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Pr>
          <w:rFonts w:ascii="Consolas" w:hAnsi="Consolas" w:cs="Consolas"/>
          <w:color w:val="008000"/>
          <w:sz w:val="14"/>
          <w:szCs w:val="14"/>
        </w:rPr>
        <w:t xml:space="preserve">data </w:t>
      </w:r>
      <w:r w:rsidRPr="007F6D00">
        <w:rPr>
          <w:rFonts w:ascii="Consolas" w:hAnsi="Consolas" w:cs="Consolas"/>
          <w:color w:val="008000"/>
          <w:sz w:val="14"/>
          <w:szCs w:val="14"/>
        </w:rPr>
        <w:t>must be provided.</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Section60I</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Section60I</w:t>
      </w:r>
      <w:r w:rsidR="000400D1">
        <w:rPr>
          <w:rFonts w:ascii="Consolas" w:hAnsi="Consolas" w:cs="Consolas"/>
          <w:color w:val="A31515"/>
          <w:sz w:val="14"/>
          <w:szCs w:val="14"/>
        </w:rPr>
        <w:t>Certificate</w:t>
      </w:r>
      <w:r>
        <w:rPr>
          <w:rFonts w:ascii="Consolas" w:hAnsi="Consolas" w:cs="Consolas"/>
          <w:color w:val="A31515"/>
          <w:sz w:val="14"/>
          <w:szCs w:val="14"/>
        </w:rPr>
        <w:t>TypeCode</w:t>
      </w:r>
      <w:r w:rsidRPr="007F6D00">
        <w:rPr>
          <w:rFonts w:ascii="Consolas" w:hAnsi="Consolas" w:cs="Consolas"/>
          <w:color w:val="0000FF"/>
          <w:sz w:val="14"/>
          <w:szCs w:val="14"/>
        </w:rPr>
        <w:t>&gt;</w:t>
      </w:r>
      <w:r>
        <w:rPr>
          <w:rFonts w:ascii="Consolas" w:hAnsi="Consolas" w:cs="Consolas"/>
          <w:color w:val="000000"/>
          <w:sz w:val="14"/>
          <w:szCs w:val="14"/>
        </w:rPr>
        <w:t>GENUINE</w:t>
      </w:r>
      <w:r w:rsidRPr="007F6D00">
        <w:rPr>
          <w:rFonts w:ascii="Consolas" w:hAnsi="Consolas" w:cs="Consolas"/>
          <w:color w:val="0000FF"/>
          <w:sz w:val="14"/>
          <w:szCs w:val="14"/>
        </w:rPr>
        <w:t>&lt;/</w:t>
      </w:r>
      <w:r>
        <w:rPr>
          <w:rFonts w:ascii="Consolas" w:hAnsi="Consolas" w:cs="Consolas"/>
          <w:color w:val="A31515"/>
          <w:sz w:val="14"/>
          <w:szCs w:val="14"/>
        </w:rPr>
        <w:t>Section60I</w:t>
      </w:r>
      <w:r w:rsidR="000400D1">
        <w:rPr>
          <w:rFonts w:ascii="Consolas" w:hAnsi="Consolas" w:cs="Consolas"/>
          <w:color w:val="A31515"/>
          <w:sz w:val="14"/>
          <w:szCs w:val="14"/>
        </w:rPr>
        <w:t>Certificate</w:t>
      </w:r>
      <w:r>
        <w:rPr>
          <w:rFonts w:ascii="Consolas" w:hAnsi="Consolas" w:cs="Consolas"/>
          <w:color w:val="A31515"/>
          <w:sz w:val="14"/>
          <w:szCs w:val="14"/>
        </w:rPr>
        <w:t>TypeCode</w:t>
      </w:r>
      <w:r w:rsidRPr="007F6D00">
        <w:rPr>
          <w:rFonts w:ascii="Consolas" w:hAnsi="Consolas" w:cs="Consolas"/>
          <w:color w:val="0000FF"/>
          <w:sz w:val="14"/>
          <w:szCs w:val="14"/>
        </w:rPr>
        <w:t>&gt;</w:t>
      </w:r>
    </w:p>
    <w:p w:rsidR="005A003C"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084312" w:rsidRDefault="00D80A18" w:rsidP="005A00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00"/>
          <w:sz w:val="14"/>
          <w:szCs w:val="14"/>
        </w:rPr>
      </w:pPr>
      <w:r w:rsidRPr="007F6D00">
        <w:rPr>
          <w:rFonts w:ascii="Consolas" w:hAnsi="Consolas" w:cs="Consolas"/>
          <w:color w:val="0000FF"/>
          <w:sz w:val="14"/>
          <w:szCs w:val="14"/>
        </w:rPr>
        <w:t>&lt;</w:t>
      </w:r>
      <w:r>
        <w:rPr>
          <w:rFonts w:ascii="Consolas" w:hAnsi="Consolas" w:cs="Consolas"/>
          <w:color w:val="A31515"/>
          <w:sz w:val="14"/>
          <w:szCs w:val="14"/>
        </w:rPr>
        <w:t>DateIssued</w:t>
      </w:r>
      <w:r w:rsidRPr="007F6D00">
        <w:rPr>
          <w:rFonts w:ascii="Consolas" w:hAnsi="Consolas" w:cs="Consolas"/>
          <w:color w:val="0000FF"/>
          <w:sz w:val="14"/>
          <w:szCs w:val="14"/>
        </w:rPr>
        <w:t>&gt;</w:t>
      </w:r>
      <w:r w:rsidRPr="00D87B81">
        <w:rPr>
          <w:rFonts w:ascii="Consolas" w:hAnsi="Consolas" w:cs="Consolas"/>
          <w:color w:val="000000"/>
          <w:sz w:val="14"/>
          <w:szCs w:val="14"/>
        </w:rPr>
        <w:t>2014-02-24</w:t>
      </w:r>
      <w:r w:rsidRPr="007F6D00">
        <w:rPr>
          <w:rFonts w:ascii="Consolas" w:hAnsi="Consolas" w:cs="Consolas"/>
          <w:color w:val="0000FF"/>
          <w:sz w:val="14"/>
          <w:szCs w:val="14"/>
        </w:rPr>
        <w:t>&lt;/</w:t>
      </w:r>
      <w:r>
        <w:rPr>
          <w:rFonts w:ascii="Consolas" w:hAnsi="Consolas" w:cs="Consolas"/>
          <w:color w:val="A31515"/>
          <w:sz w:val="14"/>
          <w:szCs w:val="14"/>
        </w:rPr>
        <w:t>DateIssued</w:t>
      </w:r>
      <w:r w:rsidRPr="007F6D00">
        <w:rPr>
          <w:rFonts w:ascii="Consolas" w:hAnsi="Consolas" w:cs="Consolas"/>
          <w:color w:val="0000FF"/>
          <w:sz w:val="14"/>
          <w:szCs w:val="14"/>
        </w:rPr>
        <w:t>&gt;</w:t>
      </w:r>
    </w:p>
    <w:p w:rsidR="00084312" w:rsidRDefault="00D80A18" w:rsidP="00B76B3C">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Pr>
          <w:rFonts w:ascii="Consolas" w:hAnsi="Consolas" w:cs="Consolas"/>
          <w:color w:val="A31515"/>
          <w:sz w:val="14"/>
          <w:szCs w:val="14"/>
        </w:rPr>
        <w:t>Section60I</w:t>
      </w:r>
      <w:r w:rsidRPr="007F6D00">
        <w:rPr>
          <w:rFonts w:ascii="Consolas" w:hAnsi="Consolas" w:cs="Consolas"/>
          <w:color w:val="0000FF"/>
          <w:sz w:val="14"/>
          <w:szCs w:val="14"/>
        </w:rPr>
        <w:t>&gt;</w:t>
      </w:r>
    </w:p>
    <w:p w:rsidR="00DF58BE" w:rsidRDefault="00DF58BE" w:rsidP="00DF58B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DF58BE" w:rsidRDefault="00DF58BE" w:rsidP="00DF58B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00"/>
          <w:sz w:val="14"/>
          <w:szCs w:val="14"/>
        </w:rPr>
      </w:pPr>
      <w:r w:rsidRPr="007F6D00">
        <w:rPr>
          <w:rFonts w:ascii="Consolas" w:hAnsi="Consolas" w:cs="Consolas"/>
          <w:color w:val="0000FF"/>
          <w:sz w:val="14"/>
          <w:szCs w:val="14"/>
        </w:rPr>
        <w:t>&lt;</w:t>
      </w:r>
      <w:r w:rsidRPr="00082FEC">
        <w:rPr>
          <w:rFonts w:ascii="Consolas" w:hAnsi="Consolas" w:cs="Consolas"/>
          <w:color w:val="A31515"/>
          <w:sz w:val="14"/>
          <w:szCs w:val="14"/>
        </w:rPr>
        <w:t>EndDate</w:t>
      </w:r>
      <w:r w:rsidRPr="007F6D00">
        <w:rPr>
          <w:rFonts w:ascii="Consolas" w:hAnsi="Consolas" w:cs="Consolas"/>
          <w:color w:val="0000FF"/>
          <w:sz w:val="14"/>
          <w:szCs w:val="14"/>
        </w:rPr>
        <w:t>&gt;</w:t>
      </w:r>
      <w:r w:rsidR="008D15ED">
        <w:rPr>
          <w:rFonts w:ascii="Consolas" w:hAnsi="Consolas" w:cs="Consolas"/>
          <w:color w:val="000000"/>
          <w:sz w:val="14"/>
          <w:szCs w:val="14"/>
        </w:rPr>
        <w:t>2018-04-17</w:t>
      </w:r>
      <w:r w:rsidRPr="007F6D00">
        <w:rPr>
          <w:rFonts w:ascii="Consolas" w:hAnsi="Consolas" w:cs="Consolas"/>
          <w:color w:val="0000FF"/>
          <w:sz w:val="14"/>
          <w:szCs w:val="14"/>
        </w:rPr>
        <w:t>&lt;/</w:t>
      </w:r>
      <w:r w:rsidRPr="00082FEC">
        <w:rPr>
          <w:rFonts w:ascii="Consolas" w:hAnsi="Consolas" w:cs="Consolas"/>
          <w:color w:val="A31515"/>
          <w:sz w:val="14"/>
          <w:szCs w:val="14"/>
        </w:rPr>
        <w:t>EndDate</w:t>
      </w:r>
      <w:r w:rsidRPr="007F6D00">
        <w:rPr>
          <w:rFonts w:ascii="Consolas" w:hAnsi="Consolas" w:cs="Consolas"/>
          <w:color w:val="0000FF"/>
          <w:sz w:val="14"/>
          <w:szCs w:val="14"/>
        </w:rPr>
        <w:t>&gt;</w:t>
      </w:r>
    </w:p>
    <w:p w:rsidR="00AF4318" w:rsidRPr="00AF4318" w:rsidRDefault="00D80A18" w:rsidP="00AF431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142"/>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Case</w:t>
      </w:r>
      <w:r w:rsidRPr="007F6D00">
        <w:rPr>
          <w:rFonts w:ascii="Consolas" w:hAnsi="Consolas" w:cs="Consolas"/>
          <w:color w:val="0000FF"/>
          <w:sz w:val="14"/>
          <w:szCs w:val="14"/>
        </w:rPr>
        <w:t>&gt;</w:t>
      </w:r>
    </w:p>
    <w:p w:rsidR="00B42399" w:rsidRPr="0067654E" w:rsidRDefault="00D9175D" w:rsidP="006F1B18">
      <w:pPr>
        <w:pStyle w:val="Heading3"/>
      </w:pPr>
      <w:bookmarkStart w:id="38" w:name="_Toc18327373"/>
      <w:r>
        <w:t>Session</w:t>
      </w:r>
      <w:r w:rsidR="00B42399">
        <w:t>s</w:t>
      </w:r>
      <w:bookmarkEnd w:id="38"/>
    </w:p>
    <w:p w:rsidR="00D9175D" w:rsidRDefault="00B42399" w:rsidP="007E399D">
      <w:r>
        <w:rPr>
          <w:i/>
        </w:rPr>
        <w:t>Sessions</w:t>
      </w:r>
      <w:r w:rsidRPr="003162FB">
        <w:t xml:space="preserve"> node contains </w:t>
      </w:r>
      <w:r w:rsidR="004909D1" w:rsidRPr="003162FB">
        <w:t>one</w:t>
      </w:r>
      <w:r w:rsidRPr="003162FB">
        <w:t xml:space="preserve"> or more </w:t>
      </w:r>
      <w:r>
        <w:rPr>
          <w:i/>
        </w:rPr>
        <w:t>Session</w:t>
      </w:r>
      <w:r w:rsidRPr="003162FB">
        <w:t xml:space="preserve"> nodes. Each </w:t>
      </w:r>
      <w:r>
        <w:rPr>
          <w:i/>
        </w:rPr>
        <w:t>Session</w:t>
      </w:r>
      <w:r w:rsidRPr="003162FB">
        <w:t xml:space="preserve"> node represents a </w:t>
      </w:r>
      <w:r>
        <w:t>session</w:t>
      </w:r>
      <w:r w:rsidRPr="003162FB">
        <w:t xml:space="preserve"> that needs to be added or updated</w:t>
      </w:r>
      <w:r w:rsidR="00426150">
        <w:t>.</w:t>
      </w:r>
    </w:p>
    <w:p w:rsidR="0067654E" w:rsidRPr="0067654E" w:rsidRDefault="0067654E" w:rsidP="0067654E">
      <w:pPr>
        <w:pStyle w:val="Heading4"/>
        <w:numPr>
          <w:ilvl w:val="3"/>
          <w:numId w:val="1"/>
        </w:numPr>
        <w:rPr>
          <w:i w:val="0"/>
        </w:rPr>
      </w:pPr>
      <w:r w:rsidRPr="0067654E">
        <w:rPr>
          <w:i w:val="0"/>
        </w:rPr>
        <w:t>Session Node</w:t>
      </w:r>
    </w:p>
    <w:p w:rsidR="00D9175D" w:rsidRPr="0067654E" w:rsidRDefault="00D9175D" w:rsidP="007E399D">
      <w:r w:rsidRPr="0067654E">
        <w:t xml:space="preserve">Elements within each </w:t>
      </w:r>
      <w:r w:rsidRPr="00B42399">
        <w:rPr>
          <w:i/>
        </w:rPr>
        <w:t>Session</w:t>
      </w:r>
      <w:r w:rsidRPr="0067654E">
        <w:t xml:space="preserve"> Node</w:t>
      </w:r>
      <w:r w:rsidR="00426150">
        <w:t>:</w:t>
      </w:r>
    </w:p>
    <w:tbl>
      <w:tblPr>
        <w:tblStyle w:val="TableGrid"/>
        <w:tblW w:w="9242" w:type="dxa"/>
        <w:tblLayout w:type="fixed"/>
        <w:tblLook w:val="01E0" w:firstRow="1" w:lastRow="1" w:firstColumn="1" w:lastColumn="1" w:noHBand="0" w:noVBand="0"/>
        <w:tblCaption w:val="Table for Session Node"/>
        <w:tblDescription w:val="This table describes the elements within each Session node including requirements for mandatory, conditional or optional, data type, length, format and comments for validation rules."/>
      </w:tblPr>
      <w:tblGrid>
        <w:gridCol w:w="2689"/>
        <w:gridCol w:w="1134"/>
        <w:gridCol w:w="992"/>
        <w:gridCol w:w="850"/>
        <w:gridCol w:w="1134"/>
        <w:gridCol w:w="2443"/>
      </w:tblGrid>
      <w:tr w:rsidR="00D9175D" w:rsidRPr="00B8114A" w:rsidTr="00136E8A">
        <w:trPr>
          <w:tblHeader/>
        </w:trPr>
        <w:tc>
          <w:tcPr>
            <w:tcW w:w="2689"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lastRenderedPageBreak/>
              <w:t>Element</w:t>
            </w:r>
          </w:p>
        </w:tc>
        <w:tc>
          <w:tcPr>
            <w:tcW w:w="113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8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113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443"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136E8A">
        <w:tc>
          <w:tcPr>
            <w:tcW w:w="2689" w:type="dxa"/>
          </w:tcPr>
          <w:p w:rsidR="00D9175D" w:rsidRPr="00B8114A" w:rsidRDefault="00D9175D" w:rsidP="006D14AB">
            <w:pPr>
              <w:spacing w:before="60" w:after="60"/>
              <w:rPr>
                <w:rFonts w:cs="Arial"/>
                <w:sz w:val="16"/>
                <w:szCs w:val="16"/>
              </w:rPr>
            </w:pPr>
            <w:r>
              <w:rPr>
                <w:rFonts w:cs="Arial"/>
                <w:sz w:val="16"/>
                <w:szCs w:val="16"/>
              </w:rPr>
              <w:t xml:space="preserve">SessionId </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D9175D" w:rsidP="006D14AB">
            <w:pPr>
              <w:spacing w:before="60" w:after="60"/>
              <w:rPr>
                <w:rFonts w:cs="Arial"/>
                <w:sz w:val="16"/>
                <w:szCs w:val="16"/>
              </w:rPr>
            </w:pPr>
            <w:r>
              <w:rPr>
                <w:rFonts w:cs="Arial"/>
                <w:sz w:val="16"/>
                <w:szCs w:val="16"/>
              </w:rPr>
              <w:t>string</w:t>
            </w:r>
          </w:p>
        </w:tc>
        <w:tc>
          <w:tcPr>
            <w:tcW w:w="850" w:type="dxa"/>
          </w:tcPr>
          <w:p w:rsidR="00D9175D" w:rsidRPr="00B8114A" w:rsidRDefault="00236B1C" w:rsidP="006D14AB">
            <w:pPr>
              <w:spacing w:before="60" w:after="60"/>
              <w:rPr>
                <w:rFonts w:cs="Arial"/>
                <w:sz w:val="16"/>
                <w:szCs w:val="16"/>
              </w:rPr>
            </w:pPr>
            <w:r>
              <w:rPr>
                <w:rFonts w:cs="Arial"/>
                <w:sz w:val="16"/>
                <w:szCs w:val="16"/>
              </w:rPr>
              <w:t>5</w:t>
            </w:r>
            <w:r w:rsidR="00BF1B7C">
              <w:rPr>
                <w:rFonts w:cs="Arial"/>
                <w:sz w:val="16"/>
                <w:szCs w:val="16"/>
              </w:rPr>
              <w:t>0</w:t>
            </w:r>
          </w:p>
        </w:tc>
        <w:tc>
          <w:tcPr>
            <w:tcW w:w="1134" w:type="dxa"/>
          </w:tcPr>
          <w:p w:rsidR="00D9175D" w:rsidRDefault="00D9175D" w:rsidP="006D14AB">
            <w:pPr>
              <w:tabs>
                <w:tab w:val="left" w:pos="284"/>
              </w:tabs>
              <w:spacing w:before="60" w:after="60"/>
              <w:rPr>
                <w:rFonts w:cs="Arial"/>
                <w:sz w:val="16"/>
                <w:szCs w:val="16"/>
              </w:rPr>
            </w:pPr>
          </w:p>
        </w:tc>
        <w:tc>
          <w:tcPr>
            <w:tcW w:w="2443" w:type="dxa"/>
          </w:tcPr>
          <w:p w:rsidR="00D9175D" w:rsidRDefault="00390544" w:rsidP="006D14AB">
            <w:pPr>
              <w:tabs>
                <w:tab w:val="left" w:pos="284"/>
              </w:tabs>
              <w:spacing w:before="60" w:after="60"/>
              <w:rPr>
                <w:rFonts w:cs="Arial"/>
                <w:sz w:val="16"/>
                <w:szCs w:val="16"/>
              </w:rPr>
            </w:pPr>
            <w:r>
              <w:rPr>
                <w:rFonts w:cs="Arial"/>
                <w:sz w:val="16"/>
                <w:szCs w:val="16"/>
              </w:rPr>
              <w:t>Organisation’</w:t>
            </w:r>
            <w:r w:rsidR="00D9175D">
              <w:rPr>
                <w:rFonts w:cs="Arial"/>
                <w:sz w:val="16"/>
                <w:szCs w:val="16"/>
              </w:rPr>
              <w:t>s Session Id.</w:t>
            </w:r>
            <w:r w:rsidR="004910BB">
              <w:rPr>
                <w:rFonts w:cs="Arial"/>
                <w:sz w:val="16"/>
                <w:szCs w:val="16"/>
              </w:rPr>
              <w:t xml:space="preserve"> </w:t>
            </w:r>
            <w:r w:rsidR="00D9175D">
              <w:rPr>
                <w:rFonts w:cs="Arial"/>
                <w:sz w:val="16"/>
                <w:szCs w:val="16"/>
              </w:rPr>
              <w:t>This is unique for a particular case within the organisation.</w:t>
            </w:r>
          </w:p>
          <w:p w:rsidR="006F7184" w:rsidRDefault="006F7184" w:rsidP="006D14AB">
            <w:pPr>
              <w:tabs>
                <w:tab w:val="left" w:pos="284"/>
              </w:tabs>
              <w:spacing w:before="60" w:after="60"/>
              <w:rPr>
                <w:rFonts w:cs="Arial"/>
                <w:sz w:val="16"/>
                <w:szCs w:val="16"/>
              </w:rPr>
            </w:pPr>
            <w:r>
              <w:rPr>
                <w:rFonts w:cs="Arial"/>
                <w:sz w:val="16"/>
                <w:szCs w:val="16"/>
              </w:rPr>
              <w:t>SessionId and CaseId compound must be unique within the upload file.</w:t>
            </w:r>
          </w:p>
          <w:p w:rsidR="00363EE4" w:rsidRPr="00B8114A" w:rsidRDefault="00363EE4" w:rsidP="0094373E">
            <w:pPr>
              <w:tabs>
                <w:tab w:val="left" w:pos="284"/>
              </w:tabs>
              <w:spacing w:before="60" w:after="60"/>
              <w:rPr>
                <w:rFonts w:cs="Arial"/>
                <w:sz w:val="16"/>
                <w:szCs w:val="16"/>
              </w:rPr>
            </w:pPr>
            <w:r w:rsidRPr="00363EE4">
              <w:rPr>
                <w:rFonts w:cs="Arial"/>
                <w:sz w:val="16"/>
                <w:szCs w:val="16"/>
              </w:rPr>
              <w:t xml:space="preserve">A client’s name, part of a client’s name, or other identifiable information </w:t>
            </w:r>
            <w:proofErr w:type="gramStart"/>
            <w:r w:rsidRPr="00363EE4">
              <w:rPr>
                <w:rFonts w:cs="Arial"/>
                <w:sz w:val="16"/>
                <w:szCs w:val="16"/>
              </w:rPr>
              <w:t>should not be used</w:t>
            </w:r>
            <w:proofErr w:type="gramEnd"/>
            <w:r w:rsidRPr="00363EE4">
              <w:rPr>
                <w:rFonts w:cs="Arial"/>
                <w:sz w:val="16"/>
                <w:szCs w:val="16"/>
              </w:rPr>
              <w:t xml:space="preserve"> as a </w:t>
            </w:r>
            <w:r w:rsidR="0094373E">
              <w:rPr>
                <w:rFonts w:cs="Arial"/>
                <w:sz w:val="16"/>
                <w:szCs w:val="16"/>
              </w:rPr>
              <w:t>Session Id</w:t>
            </w:r>
            <w:r w:rsidRPr="00363EE4">
              <w:rPr>
                <w:rFonts w:cs="Arial"/>
                <w:sz w:val="16"/>
                <w:szCs w:val="16"/>
              </w:rPr>
              <w:t xml:space="preserve"> under any circumstances.</w:t>
            </w:r>
          </w:p>
        </w:tc>
      </w:tr>
      <w:tr w:rsidR="00D9175D" w:rsidRPr="00B8114A" w:rsidTr="00136E8A">
        <w:tc>
          <w:tcPr>
            <w:tcW w:w="2689" w:type="dxa"/>
          </w:tcPr>
          <w:p w:rsidR="004370AA" w:rsidRPr="00B8114A" w:rsidRDefault="00D9175D" w:rsidP="006D14AB">
            <w:pPr>
              <w:spacing w:before="60" w:after="60"/>
              <w:rPr>
                <w:rFonts w:cs="Arial"/>
                <w:sz w:val="16"/>
                <w:szCs w:val="16"/>
              </w:rPr>
            </w:pPr>
            <w:r>
              <w:rPr>
                <w:rFonts w:cs="Arial"/>
                <w:sz w:val="16"/>
                <w:szCs w:val="16"/>
              </w:rPr>
              <w:t>CaseId</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D9175D" w:rsidP="006D14AB">
            <w:pPr>
              <w:spacing w:before="60" w:after="60"/>
              <w:rPr>
                <w:rFonts w:cs="Arial"/>
                <w:sz w:val="16"/>
                <w:szCs w:val="16"/>
              </w:rPr>
            </w:pPr>
            <w:r>
              <w:rPr>
                <w:rFonts w:cs="Arial"/>
                <w:sz w:val="16"/>
                <w:szCs w:val="16"/>
              </w:rPr>
              <w:t>string</w:t>
            </w:r>
          </w:p>
        </w:tc>
        <w:tc>
          <w:tcPr>
            <w:tcW w:w="850" w:type="dxa"/>
          </w:tcPr>
          <w:p w:rsidR="00D9175D" w:rsidRPr="00B8114A" w:rsidRDefault="00236B1C" w:rsidP="006D14AB">
            <w:pPr>
              <w:spacing w:before="60" w:after="60"/>
              <w:rPr>
                <w:rFonts w:cs="Arial"/>
                <w:sz w:val="16"/>
                <w:szCs w:val="16"/>
              </w:rPr>
            </w:pPr>
            <w:r>
              <w:rPr>
                <w:rFonts w:cs="Arial"/>
                <w:sz w:val="16"/>
                <w:szCs w:val="16"/>
              </w:rPr>
              <w:t>5</w:t>
            </w:r>
            <w:r w:rsidR="00BF1B7C">
              <w:rPr>
                <w:rFonts w:cs="Arial"/>
                <w:sz w:val="16"/>
                <w:szCs w:val="16"/>
              </w:rPr>
              <w:t>0</w:t>
            </w:r>
          </w:p>
        </w:tc>
        <w:tc>
          <w:tcPr>
            <w:tcW w:w="1134" w:type="dxa"/>
          </w:tcPr>
          <w:p w:rsidR="00D9175D" w:rsidRDefault="00D9175D" w:rsidP="006D14AB">
            <w:pPr>
              <w:tabs>
                <w:tab w:val="left" w:pos="284"/>
              </w:tabs>
              <w:spacing w:before="60" w:after="60"/>
              <w:rPr>
                <w:rFonts w:cs="Arial"/>
                <w:sz w:val="16"/>
                <w:szCs w:val="16"/>
              </w:rPr>
            </w:pPr>
          </w:p>
        </w:tc>
        <w:tc>
          <w:tcPr>
            <w:tcW w:w="2443" w:type="dxa"/>
          </w:tcPr>
          <w:p w:rsidR="00477003" w:rsidRDefault="00390544" w:rsidP="006D14AB">
            <w:pPr>
              <w:tabs>
                <w:tab w:val="left" w:pos="284"/>
              </w:tabs>
              <w:spacing w:before="60" w:after="60"/>
              <w:rPr>
                <w:rFonts w:cs="Arial"/>
                <w:sz w:val="16"/>
                <w:szCs w:val="16"/>
              </w:rPr>
            </w:pPr>
            <w:r>
              <w:rPr>
                <w:rFonts w:cs="Arial"/>
                <w:sz w:val="16"/>
                <w:szCs w:val="16"/>
              </w:rPr>
              <w:t>Organisation</w:t>
            </w:r>
            <w:r w:rsidR="00D9175D">
              <w:rPr>
                <w:rFonts w:cs="Arial"/>
                <w:sz w:val="16"/>
                <w:szCs w:val="16"/>
              </w:rPr>
              <w:t>’s Case Id.</w:t>
            </w:r>
          </w:p>
          <w:p w:rsidR="00136E8A" w:rsidRPr="00B8114A" w:rsidRDefault="00136E8A" w:rsidP="006D14AB">
            <w:pPr>
              <w:tabs>
                <w:tab w:val="left" w:pos="284"/>
              </w:tabs>
              <w:spacing w:before="60" w:after="60"/>
              <w:rPr>
                <w:rFonts w:cs="Arial"/>
                <w:sz w:val="16"/>
                <w:szCs w:val="16"/>
              </w:rPr>
            </w:pPr>
          </w:p>
        </w:tc>
      </w:tr>
      <w:tr w:rsidR="00D9175D" w:rsidRPr="00B8114A" w:rsidTr="00136E8A">
        <w:tc>
          <w:tcPr>
            <w:tcW w:w="2689" w:type="dxa"/>
          </w:tcPr>
          <w:p w:rsidR="00D9175D" w:rsidRPr="00B8114A" w:rsidRDefault="00D9175D" w:rsidP="006D14AB">
            <w:pPr>
              <w:spacing w:before="60" w:after="60"/>
              <w:rPr>
                <w:rFonts w:cs="Arial"/>
                <w:sz w:val="16"/>
                <w:szCs w:val="16"/>
              </w:rPr>
            </w:pPr>
            <w:r>
              <w:rPr>
                <w:rFonts w:cs="Arial"/>
                <w:sz w:val="16"/>
                <w:szCs w:val="16"/>
              </w:rPr>
              <w:t>SessionDate</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BE6044" w:rsidP="006D14AB">
            <w:pPr>
              <w:spacing w:before="60" w:after="60"/>
              <w:rPr>
                <w:rFonts w:cs="Arial"/>
                <w:sz w:val="16"/>
                <w:szCs w:val="16"/>
              </w:rPr>
            </w:pPr>
            <w:r>
              <w:rPr>
                <w:rFonts w:cs="Arial"/>
                <w:sz w:val="16"/>
                <w:szCs w:val="16"/>
              </w:rPr>
              <w:t>d</w:t>
            </w:r>
            <w:r w:rsidR="00D9175D">
              <w:rPr>
                <w:rFonts w:cs="Arial"/>
                <w:sz w:val="16"/>
                <w:szCs w:val="16"/>
              </w:rPr>
              <w:t xml:space="preserve">ate </w:t>
            </w:r>
          </w:p>
        </w:tc>
        <w:tc>
          <w:tcPr>
            <w:tcW w:w="850" w:type="dxa"/>
          </w:tcPr>
          <w:p w:rsidR="00D9175D" w:rsidRPr="00B8114A" w:rsidRDefault="00D9175D" w:rsidP="006D14AB">
            <w:pPr>
              <w:spacing w:before="60" w:after="60"/>
              <w:rPr>
                <w:rFonts w:cs="Arial"/>
                <w:sz w:val="16"/>
                <w:szCs w:val="16"/>
              </w:rPr>
            </w:pPr>
          </w:p>
        </w:tc>
        <w:tc>
          <w:tcPr>
            <w:tcW w:w="1134" w:type="dxa"/>
          </w:tcPr>
          <w:p w:rsidR="00D9175D" w:rsidRDefault="00FC1D0A" w:rsidP="006D14AB">
            <w:pPr>
              <w:tabs>
                <w:tab w:val="left" w:pos="284"/>
              </w:tabs>
              <w:spacing w:before="60" w:after="60"/>
              <w:rPr>
                <w:rFonts w:cs="Arial"/>
                <w:sz w:val="16"/>
                <w:szCs w:val="16"/>
              </w:rPr>
            </w:pPr>
            <w:r>
              <w:rPr>
                <w:rFonts w:cs="Arial"/>
                <w:sz w:val="16"/>
                <w:szCs w:val="16"/>
              </w:rPr>
              <w:t>yyyy-mm-dd</w:t>
            </w:r>
          </w:p>
        </w:tc>
        <w:tc>
          <w:tcPr>
            <w:tcW w:w="2443" w:type="dxa"/>
          </w:tcPr>
          <w:p w:rsidR="00D9175D" w:rsidRDefault="00D9175D" w:rsidP="006D14AB">
            <w:pPr>
              <w:tabs>
                <w:tab w:val="left" w:pos="284"/>
              </w:tabs>
              <w:spacing w:before="60" w:after="60"/>
              <w:rPr>
                <w:rFonts w:cs="Arial"/>
                <w:sz w:val="16"/>
                <w:szCs w:val="16"/>
              </w:rPr>
            </w:pPr>
          </w:p>
          <w:p w:rsidR="002178B0" w:rsidRPr="00B8114A" w:rsidRDefault="002178B0" w:rsidP="006D14AB">
            <w:pPr>
              <w:tabs>
                <w:tab w:val="left" w:pos="284"/>
              </w:tabs>
              <w:spacing w:before="60" w:after="60"/>
              <w:rPr>
                <w:rFonts w:cs="Arial"/>
                <w:sz w:val="16"/>
                <w:szCs w:val="16"/>
              </w:rPr>
            </w:pPr>
          </w:p>
        </w:tc>
      </w:tr>
      <w:tr w:rsidR="00D9175D" w:rsidRPr="00B8114A" w:rsidTr="00136E8A">
        <w:tc>
          <w:tcPr>
            <w:tcW w:w="2689" w:type="dxa"/>
          </w:tcPr>
          <w:p w:rsidR="00D9175D" w:rsidRPr="00B8114A" w:rsidRDefault="00D9175D" w:rsidP="006D14AB">
            <w:pPr>
              <w:spacing w:before="60" w:after="60"/>
              <w:rPr>
                <w:rFonts w:cs="Arial"/>
                <w:sz w:val="16"/>
                <w:szCs w:val="16"/>
              </w:rPr>
            </w:pPr>
            <w:r>
              <w:rPr>
                <w:rFonts w:cs="Arial"/>
                <w:sz w:val="16"/>
                <w:szCs w:val="16"/>
              </w:rPr>
              <w:t>ServiceTypeId</w:t>
            </w:r>
          </w:p>
        </w:tc>
        <w:tc>
          <w:tcPr>
            <w:tcW w:w="1134" w:type="dxa"/>
          </w:tcPr>
          <w:p w:rsidR="00D9175D" w:rsidRPr="00B8114A" w:rsidRDefault="00115B2F"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BE6044" w:rsidP="006D14AB">
            <w:pPr>
              <w:spacing w:before="60" w:after="60"/>
              <w:rPr>
                <w:rFonts w:cs="Arial"/>
                <w:sz w:val="16"/>
                <w:szCs w:val="16"/>
              </w:rPr>
            </w:pPr>
            <w:r>
              <w:rPr>
                <w:rFonts w:cs="Arial"/>
                <w:sz w:val="16"/>
                <w:szCs w:val="16"/>
              </w:rPr>
              <w:t>integer</w:t>
            </w:r>
          </w:p>
        </w:tc>
        <w:tc>
          <w:tcPr>
            <w:tcW w:w="850" w:type="dxa"/>
          </w:tcPr>
          <w:p w:rsidR="00D9175D" w:rsidRPr="00B8114A" w:rsidRDefault="00D9175D" w:rsidP="006D14AB">
            <w:pPr>
              <w:spacing w:before="60" w:after="60"/>
              <w:rPr>
                <w:rFonts w:cs="Arial"/>
                <w:sz w:val="16"/>
                <w:szCs w:val="16"/>
              </w:rPr>
            </w:pPr>
          </w:p>
        </w:tc>
        <w:tc>
          <w:tcPr>
            <w:tcW w:w="1134" w:type="dxa"/>
          </w:tcPr>
          <w:p w:rsidR="00D9175D" w:rsidRDefault="00D9175D" w:rsidP="006D14AB">
            <w:pPr>
              <w:tabs>
                <w:tab w:val="left" w:pos="284"/>
              </w:tabs>
              <w:spacing w:before="60" w:after="60"/>
              <w:rPr>
                <w:rFonts w:cs="Arial"/>
                <w:sz w:val="16"/>
                <w:szCs w:val="16"/>
              </w:rPr>
            </w:pPr>
          </w:p>
        </w:tc>
        <w:tc>
          <w:tcPr>
            <w:tcW w:w="2443" w:type="dxa"/>
          </w:tcPr>
          <w:p w:rsidR="00477003" w:rsidRPr="00B8114A" w:rsidRDefault="00A45F95" w:rsidP="00094D53">
            <w:pPr>
              <w:tabs>
                <w:tab w:val="left" w:pos="284"/>
              </w:tabs>
              <w:spacing w:before="60" w:after="60"/>
              <w:rPr>
                <w:rFonts w:cs="Arial"/>
                <w:sz w:val="16"/>
                <w:szCs w:val="16"/>
              </w:rPr>
            </w:pPr>
            <w:r>
              <w:rPr>
                <w:rFonts w:cs="Arial"/>
                <w:sz w:val="16"/>
                <w:szCs w:val="16"/>
              </w:rPr>
              <w:t xml:space="preserve">Must be a ServiceTypeId from </w:t>
            </w:r>
            <w:r w:rsidR="00094D53">
              <w:rPr>
                <w:rFonts w:cs="Arial"/>
                <w:sz w:val="16"/>
                <w:szCs w:val="16"/>
              </w:rPr>
              <w:t>Organisation Activity and Outlet</w:t>
            </w:r>
            <w:r>
              <w:rPr>
                <w:rFonts w:cs="Arial"/>
                <w:sz w:val="16"/>
                <w:szCs w:val="16"/>
              </w:rPr>
              <w:t xml:space="preserve"> data file.</w:t>
            </w:r>
          </w:p>
        </w:tc>
      </w:tr>
      <w:tr w:rsidR="00D9175D" w:rsidRPr="00B8114A" w:rsidTr="00136E8A">
        <w:tc>
          <w:tcPr>
            <w:tcW w:w="2689" w:type="dxa"/>
          </w:tcPr>
          <w:p w:rsidR="00D9175D" w:rsidRPr="00CC0D93" w:rsidRDefault="00D9175D" w:rsidP="006D14AB">
            <w:pPr>
              <w:spacing w:before="60" w:after="60"/>
              <w:rPr>
                <w:rFonts w:cs="Arial"/>
                <w:sz w:val="16"/>
                <w:szCs w:val="16"/>
              </w:rPr>
            </w:pPr>
            <w:r w:rsidRPr="00D71819">
              <w:rPr>
                <w:rFonts w:cs="Arial"/>
                <w:sz w:val="16"/>
                <w:szCs w:val="16"/>
              </w:rPr>
              <w:t>TotalNumberOfUnidentifiedClients</w:t>
            </w:r>
          </w:p>
        </w:tc>
        <w:tc>
          <w:tcPr>
            <w:tcW w:w="1134" w:type="dxa"/>
          </w:tcPr>
          <w:p w:rsidR="00D9175D" w:rsidRDefault="0043439B" w:rsidP="006D14AB">
            <w:pPr>
              <w:spacing w:before="60" w:after="60"/>
              <w:rPr>
                <w:rFonts w:cs="Arial"/>
                <w:sz w:val="16"/>
                <w:szCs w:val="16"/>
              </w:rPr>
            </w:pPr>
            <w:r>
              <w:rPr>
                <w:rFonts w:cs="Arial"/>
                <w:sz w:val="16"/>
                <w:szCs w:val="16"/>
              </w:rPr>
              <w:t>Conditional</w:t>
            </w:r>
          </w:p>
        </w:tc>
        <w:tc>
          <w:tcPr>
            <w:tcW w:w="992" w:type="dxa"/>
          </w:tcPr>
          <w:p w:rsidR="00D9175D" w:rsidRDefault="00BE6044" w:rsidP="006D14AB">
            <w:pPr>
              <w:spacing w:before="60" w:after="60"/>
              <w:rPr>
                <w:rFonts w:cs="Arial"/>
                <w:sz w:val="16"/>
                <w:szCs w:val="16"/>
              </w:rPr>
            </w:pPr>
            <w:r>
              <w:rPr>
                <w:rFonts w:cs="Arial"/>
                <w:sz w:val="16"/>
                <w:szCs w:val="16"/>
              </w:rPr>
              <w:t>integer</w:t>
            </w:r>
          </w:p>
        </w:tc>
        <w:tc>
          <w:tcPr>
            <w:tcW w:w="850" w:type="dxa"/>
          </w:tcPr>
          <w:p w:rsidR="00D9175D" w:rsidRPr="00B8114A" w:rsidRDefault="00D9175D" w:rsidP="006D14AB">
            <w:pPr>
              <w:spacing w:before="60" w:after="60"/>
              <w:rPr>
                <w:rFonts w:cs="Arial"/>
                <w:sz w:val="16"/>
                <w:szCs w:val="16"/>
              </w:rPr>
            </w:pPr>
          </w:p>
        </w:tc>
        <w:tc>
          <w:tcPr>
            <w:tcW w:w="1134" w:type="dxa"/>
          </w:tcPr>
          <w:p w:rsidR="00D9175D" w:rsidRDefault="00D9175D" w:rsidP="006D14AB">
            <w:pPr>
              <w:tabs>
                <w:tab w:val="left" w:pos="284"/>
              </w:tabs>
              <w:spacing w:before="60" w:after="60"/>
              <w:rPr>
                <w:rFonts w:cs="Arial"/>
                <w:sz w:val="16"/>
                <w:szCs w:val="16"/>
              </w:rPr>
            </w:pPr>
          </w:p>
        </w:tc>
        <w:tc>
          <w:tcPr>
            <w:tcW w:w="2443" w:type="dxa"/>
          </w:tcPr>
          <w:p w:rsidR="00D9175D" w:rsidRDefault="00D9175D" w:rsidP="006D14AB">
            <w:pPr>
              <w:tabs>
                <w:tab w:val="left" w:pos="284"/>
              </w:tabs>
              <w:spacing w:before="60" w:after="60"/>
              <w:rPr>
                <w:rFonts w:cs="Arial"/>
                <w:sz w:val="16"/>
                <w:szCs w:val="16"/>
              </w:rPr>
            </w:pPr>
            <w:r>
              <w:rPr>
                <w:rFonts w:cs="Arial"/>
                <w:sz w:val="16"/>
                <w:szCs w:val="16"/>
              </w:rPr>
              <w:t>Number of unidentified clients associated with the case.</w:t>
            </w:r>
          </w:p>
          <w:p w:rsidR="00D9175D" w:rsidRDefault="00D9175D" w:rsidP="006D14AB">
            <w:pPr>
              <w:tabs>
                <w:tab w:val="left" w:pos="284"/>
              </w:tabs>
              <w:spacing w:before="60" w:after="60"/>
              <w:rPr>
                <w:rFonts w:cs="Arial"/>
                <w:sz w:val="16"/>
                <w:szCs w:val="16"/>
              </w:rPr>
            </w:pPr>
            <w:r>
              <w:rPr>
                <w:rFonts w:cs="Arial"/>
                <w:sz w:val="16"/>
                <w:szCs w:val="16"/>
              </w:rPr>
              <w:t>An unsigned integer, which can contain value from 0 to 999</w:t>
            </w:r>
          </w:p>
          <w:p w:rsidR="004749E1" w:rsidRDefault="004749E1" w:rsidP="006D14AB">
            <w:pPr>
              <w:tabs>
                <w:tab w:val="left" w:pos="284"/>
              </w:tabs>
              <w:spacing w:before="60" w:after="60"/>
              <w:rPr>
                <w:rFonts w:cs="Arial"/>
                <w:sz w:val="16"/>
                <w:szCs w:val="16"/>
              </w:rPr>
            </w:pPr>
            <w:r>
              <w:rPr>
                <w:rFonts w:cs="Arial"/>
                <w:sz w:val="16"/>
                <w:szCs w:val="16"/>
              </w:rPr>
              <w:t>Optional according to Activity.</w:t>
            </w:r>
          </w:p>
          <w:p w:rsidR="004749E1" w:rsidRDefault="00D9175D" w:rsidP="004749E1">
            <w:pPr>
              <w:tabs>
                <w:tab w:val="left" w:pos="284"/>
              </w:tabs>
              <w:spacing w:before="60" w:after="60"/>
              <w:rPr>
                <w:rFonts w:cs="Arial"/>
                <w:sz w:val="16"/>
                <w:szCs w:val="16"/>
              </w:rPr>
            </w:pPr>
            <w:r>
              <w:rPr>
                <w:rFonts w:cs="Arial"/>
                <w:sz w:val="16"/>
                <w:szCs w:val="16"/>
              </w:rPr>
              <w:t xml:space="preserve">If </w:t>
            </w:r>
            <w:r w:rsidR="004749E1">
              <w:rPr>
                <w:rFonts w:cs="Arial"/>
                <w:sz w:val="16"/>
                <w:szCs w:val="16"/>
              </w:rPr>
              <w:t xml:space="preserve">applicable for and activity and </w:t>
            </w:r>
            <w:r>
              <w:rPr>
                <w:rFonts w:cs="Arial"/>
                <w:sz w:val="16"/>
                <w:szCs w:val="16"/>
              </w:rPr>
              <w:t xml:space="preserve">no SessionClients are provided, then </w:t>
            </w:r>
            <w:r w:rsidRPr="00CC0D93">
              <w:rPr>
                <w:rFonts w:cs="Arial"/>
                <w:sz w:val="16"/>
                <w:szCs w:val="16"/>
              </w:rPr>
              <w:t>TotalNumberOfUnidentifiedClients</w:t>
            </w:r>
            <w:r>
              <w:rPr>
                <w:rFonts w:cs="Arial"/>
                <w:sz w:val="16"/>
                <w:szCs w:val="16"/>
              </w:rPr>
              <w:t xml:space="preserve"> should be greater than zero.</w:t>
            </w:r>
          </w:p>
        </w:tc>
      </w:tr>
      <w:tr w:rsidR="000B4235" w:rsidRPr="00B8114A" w:rsidTr="00136E8A">
        <w:tc>
          <w:tcPr>
            <w:tcW w:w="2689" w:type="dxa"/>
          </w:tcPr>
          <w:p w:rsidR="000B4235" w:rsidRPr="00D71819" w:rsidRDefault="000B4235" w:rsidP="000B4235">
            <w:pPr>
              <w:spacing w:before="60" w:after="60"/>
              <w:rPr>
                <w:rFonts w:cs="Arial"/>
                <w:sz w:val="16"/>
                <w:szCs w:val="16"/>
              </w:rPr>
            </w:pPr>
            <w:r>
              <w:rPr>
                <w:rFonts w:cs="Arial"/>
                <w:sz w:val="16"/>
                <w:szCs w:val="16"/>
              </w:rPr>
              <w:t>FeesCharged</w:t>
            </w:r>
          </w:p>
        </w:tc>
        <w:tc>
          <w:tcPr>
            <w:tcW w:w="1134" w:type="dxa"/>
          </w:tcPr>
          <w:p w:rsidR="000B4235" w:rsidRDefault="000B4235" w:rsidP="000B4235">
            <w:pPr>
              <w:spacing w:before="60" w:after="60"/>
              <w:rPr>
                <w:rFonts w:cs="Arial"/>
                <w:sz w:val="16"/>
                <w:szCs w:val="16"/>
              </w:rPr>
            </w:pPr>
            <w:r>
              <w:rPr>
                <w:rFonts w:cs="Arial"/>
                <w:sz w:val="16"/>
                <w:szCs w:val="16"/>
              </w:rPr>
              <w:t>Conditional</w:t>
            </w:r>
          </w:p>
        </w:tc>
        <w:tc>
          <w:tcPr>
            <w:tcW w:w="992" w:type="dxa"/>
          </w:tcPr>
          <w:p w:rsidR="000B4235" w:rsidRDefault="000B4235" w:rsidP="000B4235">
            <w:pPr>
              <w:spacing w:before="60" w:after="60"/>
              <w:rPr>
                <w:rFonts w:cs="Arial"/>
                <w:sz w:val="16"/>
                <w:szCs w:val="16"/>
              </w:rPr>
            </w:pPr>
            <w:r>
              <w:rPr>
                <w:rFonts w:cs="Arial"/>
                <w:sz w:val="16"/>
                <w:szCs w:val="16"/>
              </w:rPr>
              <w:t>decimal</w:t>
            </w:r>
          </w:p>
        </w:tc>
        <w:tc>
          <w:tcPr>
            <w:tcW w:w="850" w:type="dxa"/>
          </w:tcPr>
          <w:p w:rsidR="000B4235" w:rsidRPr="00B8114A" w:rsidRDefault="000B4235" w:rsidP="000B4235">
            <w:pPr>
              <w:spacing w:before="60" w:after="60"/>
              <w:rPr>
                <w:rFonts w:cs="Arial"/>
                <w:sz w:val="16"/>
                <w:szCs w:val="16"/>
              </w:rPr>
            </w:pPr>
          </w:p>
        </w:tc>
        <w:tc>
          <w:tcPr>
            <w:tcW w:w="1134" w:type="dxa"/>
          </w:tcPr>
          <w:p w:rsidR="000B4235" w:rsidRDefault="000B4235" w:rsidP="000B4235">
            <w:pPr>
              <w:tabs>
                <w:tab w:val="left" w:pos="284"/>
              </w:tabs>
              <w:spacing w:before="60" w:after="60"/>
              <w:rPr>
                <w:rFonts w:cs="Arial"/>
                <w:sz w:val="16"/>
                <w:szCs w:val="16"/>
              </w:rPr>
            </w:pPr>
          </w:p>
        </w:tc>
        <w:tc>
          <w:tcPr>
            <w:tcW w:w="2443" w:type="dxa"/>
          </w:tcPr>
          <w:p w:rsidR="000B4235" w:rsidRDefault="000B4235" w:rsidP="000B4235">
            <w:pPr>
              <w:tabs>
                <w:tab w:val="left" w:pos="284"/>
              </w:tabs>
              <w:spacing w:before="60" w:after="60"/>
              <w:rPr>
                <w:rFonts w:cs="Arial"/>
                <w:sz w:val="16"/>
                <w:szCs w:val="16"/>
              </w:rPr>
            </w:pPr>
            <w:r w:rsidRPr="006B61D8">
              <w:rPr>
                <w:rFonts w:cs="Arial"/>
                <w:sz w:val="16"/>
                <w:szCs w:val="16"/>
              </w:rPr>
              <w:t xml:space="preserve">The amount of </w:t>
            </w:r>
            <w:r>
              <w:rPr>
                <w:rFonts w:cs="Arial"/>
                <w:sz w:val="16"/>
                <w:szCs w:val="16"/>
              </w:rPr>
              <w:t xml:space="preserve">FeesCharged </w:t>
            </w:r>
            <w:r w:rsidRPr="006B61D8">
              <w:rPr>
                <w:rFonts w:cs="Arial"/>
                <w:sz w:val="16"/>
                <w:szCs w:val="16"/>
              </w:rPr>
              <w:t>by an organisation.</w:t>
            </w:r>
            <w:r>
              <w:rPr>
                <w:rFonts w:cs="Arial"/>
                <w:sz w:val="16"/>
                <w:szCs w:val="16"/>
              </w:rPr>
              <w:t xml:space="preserve"> Dependent upon the Activity Selected on Case. Details listed in table Appendix B.</w:t>
            </w:r>
          </w:p>
        </w:tc>
      </w:tr>
      <w:tr w:rsidR="000B4235" w:rsidRPr="00B8114A" w:rsidTr="00136E8A">
        <w:tc>
          <w:tcPr>
            <w:tcW w:w="2689" w:type="dxa"/>
          </w:tcPr>
          <w:p w:rsidR="000B4235" w:rsidRDefault="000B4235" w:rsidP="000B4235">
            <w:pPr>
              <w:spacing w:before="60" w:after="60"/>
              <w:rPr>
                <w:rFonts w:cs="Arial"/>
                <w:sz w:val="16"/>
                <w:szCs w:val="16"/>
              </w:rPr>
            </w:pPr>
            <w:r w:rsidRPr="00670C5C">
              <w:rPr>
                <w:rFonts w:cs="Arial"/>
                <w:sz w:val="16"/>
                <w:szCs w:val="16"/>
              </w:rPr>
              <w:t>MoneyBusinessCommunityEducationWorkshopCode</w:t>
            </w:r>
          </w:p>
        </w:tc>
        <w:tc>
          <w:tcPr>
            <w:tcW w:w="1134" w:type="dxa"/>
          </w:tcPr>
          <w:p w:rsidR="000B4235" w:rsidRDefault="000B4235" w:rsidP="000B4235">
            <w:pPr>
              <w:spacing w:before="60" w:after="60"/>
              <w:rPr>
                <w:rFonts w:cs="Arial"/>
                <w:sz w:val="16"/>
                <w:szCs w:val="16"/>
              </w:rPr>
            </w:pPr>
            <w:r>
              <w:rPr>
                <w:rFonts w:cs="Arial"/>
                <w:sz w:val="16"/>
                <w:szCs w:val="16"/>
              </w:rPr>
              <w:t>Conditional</w:t>
            </w:r>
          </w:p>
        </w:tc>
        <w:tc>
          <w:tcPr>
            <w:tcW w:w="992" w:type="dxa"/>
          </w:tcPr>
          <w:p w:rsidR="000B4235" w:rsidRDefault="000B4235" w:rsidP="000B4235">
            <w:pPr>
              <w:spacing w:before="60" w:after="60"/>
              <w:rPr>
                <w:rFonts w:cs="Arial"/>
                <w:sz w:val="16"/>
                <w:szCs w:val="16"/>
              </w:rPr>
            </w:pPr>
            <w:r>
              <w:rPr>
                <w:rFonts w:cs="Arial"/>
                <w:sz w:val="16"/>
                <w:szCs w:val="16"/>
              </w:rPr>
              <w:t>string</w:t>
            </w:r>
          </w:p>
        </w:tc>
        <w:tc>
          <w:tcPr>
            <w:tcW w:w="850" w:type="dxa"/>
          </w:tcPr>
          <w:p w:rsidR="000B4235" w:rsidRPr="00B8114A" w:rsidRDefault="000B4235" w:rsidP="000B4235">
            <w:pPr>
              <w:spacing w:before="60" w:after="60"/>
              <w:rPr>
                <w:rFonts w:cs="Arial"/>
                <w:sz w:val="16"/>
                <w:szCs w:val="16"/>
              </w:rPr>
            </w:pPr>
          </w:p>
        </w:tc>
        <w:tc>
          <w:tcPr>
            <w:tcW w:w="1134" w:type="dxa"/>
          </w:tcPr>
          <w:p w:rsidR="000B4235" w:rsidRDefault="000B4235" w:rsidP="000B4235">
            <w:pPr>
              <w:tabs>
                <w:tab w:val="left" w:pos="284"/>
              </w:tabs>
              <w:spacing w:before="60" w:after="60"/>
              <w:rPr>
                <w:rFonts w:cs="Arial"/>
                <w:sz w:val="16"/>
                <w:szCs w:val="16"/>
              </w:rPr>
            </w:pPr>
          </w:p>
        </w:tc>
        <w:tc>
          <w:tcPr>
            <w:tcW w:w="2443" w:type="dxa"/>
          </w:tcPr>
          <w:p w:rsidR="000B4235" w:rsidRPr="00670C5C" w:rsidRDefault="000B4235" w:rsidP="000B4235">
            <w:pPr>
              <w:tabs>
                <w:tab w:val="left" w:pos="284"/>
              </w:tabs>
              <w:spacing w:before="60" w:after="60"/>
              <w:rPr>
                <w:rFonts w:cs="Arial"/>
                <w:sz w:val="16"/>
                <w:szCs w:val="16"/>
              </w:rPr>
            </w:pPr>
            <w:r w:rsidRPr="00670C5C">
              <w:rPr>
                <w:rFonts w:cs="Arial"/>
                <w:sz w:val="16"/>
                <w:szCs w:val="16"/>
              </w:rPr>
              <w:t>D</w:t>
            </w:r>
            <w:r w:rsidR="00323C38">
              <w:rPr>
                <w:rFonts w:cs="Arial"/>
                <w:sz w:val="16"/>
                <w:szCs w:val="16"/>
              </w:rPr>
              <w:t>EX</w:t>
            </w:r>
            <w:r w:rsidRPr="00670C5C">
              <w:rPr>
                <w:rFonts w:cs="Arial"/>
                <w:sz w:val="16"/>
                <w:szCs w:val="16"/>
              </w:rPr>
              <w:t>’s Money Business Community Education Workshop Code</w:t>
            </w:r>
          </w:p>
          <w:p w:rsidR="000B4235" w:rsidRPr="006B61D8" w:rsidRDefault="000B4235" w:rsidP="000B4235">
            <w:pPr>
              <w:tabs>
                <w:tab w:val="left" w:pos="284"/>
              </w:tabs>
              <w:spacing w:before="60" w:after="60"/>
              <w:rPr>
                <w:rFonts w:cs="Arial"/>
                <w:sz w:val="16"/>
                <w:szCs w:val="16"/>
              </w:rPr>
            </w:pPr>
            <w:r w:rsidRPr="00670C5C">
              <w:rPr>
                <w:rFonts w:cs="Arial"/>
                <w:sz w:val="16"/>
                <w:szCs w:val="16"/>
              </w:rPr>
              <w:t>Optional according to Activity and Service type</w:t>
            </w:r>
          </w:p>
        </w:tc>
      </w:tr>
      <w:tr w:rsidR="000B4235" w:rsidRPr="00B8114A" w:rsidTr="00136E8A">
        <w:tc>
          <w:tcPr>
            <w:tcW w:w="2689" w:type="dxa"/>
          </w:tcPr>
          <w:p w:rsidR="000B4235" w:rsidRDefault="000B4235" w:rsidP="000B4235">
            <w:pPr>
              <w:spacing w:before="60" w:after="60"/>
              <w:rPr>
                <w:rFonts w:cs="Arial"/>
                <w:sz w:val="16"/>
                <w:szCs w:val="16"/>
              </w:rPr>
            </w:pPr>
            <w:r w:rsidRPr="00050974">
              <w:rPr>
                <w:rFonts w:cs="Arial"/>
                <w:sz w:val="16"/>
                <w:szCs w:val="16"/>
              </w:rPr>
              <w:t>InterpreterPresent</w:t>
            </w:r>
          </w:p>
        </w:tc>
        <w:tc>
          <w:tcPr>
            <w:tcW w:w="1134" w:type="dxa"/>
          </w:tcPr>
          <w:p w:rsidR="000B4235" w:rsidRDefault="000B4235" w:rsidP="000B4235">
            <w:pPr>
              <w:spacing w:before="60" w:after="60"/>
              <w:rPr>
                <w:rFonts w:cs="Arial"/>
                <w:sz w:val="16"/>
                <w:szCs w:val="16"/>
              </w:rPr>
            </w:pPr>
            <w:r>
              <w:rPr>
                <w:rFonts w:cs="Arial"/>
                <w:sz w:val="16"/>
                <w:szCs w:val="16"/>
              </w:rPr>
              <w:t>Optional</w:t>
            </w:r>
          </w:p>
        </w:tc>
        <w:tc>
          <w:tcPr>
            <w:tcW w:w="992" w:type="dxa"/>
          </w:tcPr>
          <w:p w:rsidR="000B4235" w:rsidRDefault="000B4235" w:rsidP="000B4235">
            <w:pPr>
              <w:spacing w:before="60" w:after="60"/>
              <w:rPr>
                <w:rFonts w:cs="Arial"/>
                <w:sz w:val="16"/>
                <w:szCs w:val="16"/>
              </w:rPr>
            </w:pPr>
            <w:r>
              <w:rPr>
                <w:rFonts w:cs="Arial"/>
                <w:sz w:val="16"/>
                <w:szCs w:val="16"/>
              </w:rPr>
              <w:t>Boolean</w:t>
            </w:r>
          </w:p>
        </w:tc>
        <w:tc>
          <w:tcPr>
            <w:tcW w:w="850" w:type="dxa"/>
          </w:tcPr>
          <w:p w:rsidR="000B4235" w:rsidRPr="00B8114A" w:rsidRDefault="000B4235" w:rsidP="000B4235">
            <w:pPr>
              <w:spacing w:before="60" w:after="60"/>
              <w:rPr>
                <w:rFonts w:cs="Arial"/>
                <w:sz w:val="16"/>
                <w:szCs w:val="16"/>
              </w:rPr>
            </w:pPr>
          </w:p>
        </w:tc>
        <w:tc>
          <w:tcPr>
            <w:tcW w:w="1134" w:type="dxa"/>
          </w:tcPr>
          <w:p w:rsidR="000B4235" w:rsidRDefault="000B4235" w:rsidP="000B4235">
            <w:pPr>
              <w:tabs>
                <w:tab w:val="left" w:pos="284"/>
              </w:tabs>
              <w:spacing w:before="60" w:after="60"/>
              <w:rPr>
                <w:rFonts w:cs="Arial"/>
                <w:sz w:val="16"/>
                <w:szCs w:val="16"/>
              </w:rPr>
            </w:pPr>
          </w:p>
        </w:tc>
        <w:tc>
          <w:tcPr>
            <w:tcW w:w="2443" w:type="dxa"/>
          </w:tcPr>
          <w:p w:rsidR="000B4235" w:rsidRDefault="000B4235" w:rsidP="000B4235">
            <w:pPr>
              <w:tabs>
                <w:tab w:val="left" w:pos="284"/>
              </w:tabs>
              <w:spacing w:before="60" w:after="60"/>
              <w:rPr>
                <w:rFonts w:cs="Arial"/>
                <w:sz w:val="16"/>
                <w:szCs w:val="16"/>
              </w:rPr>
            </w:pPr>
            <w:r>
              <w:rPr>
                <w:rFonts w:cs="Arial"/>
                <w:sz w:val="16"/>
                <w:szCs w:val="16"/>
              </w:rPr>
              <w:t>Valid values: true or false</w:t>
            </w:r>
          </w:p>
          <w:p w:rsidR="000B4235" w:rsidRDefault="000B4235" w:rsidP="000B4235">
            <w:pPr>
              <w:tabs>
                <w:tab w:val="left" w:pos="284"/>
              </w:tabs>
              <w:spacing w:before="60" w:after="60"/>
              <w:rPr>
                <w:rFonts w:cs="Arial"/>
                <w:sz w:val="16"/>
                <w:szCs w:val="16"/>
              </w:rPr>
            </w:pPr>
            <w:r>
              <w:rPr>
                <w:rFonts w:cs="Arial"/>
                <w:sz w:val="16"/>
                <w:szCs w:val="16"/>
              </w:rPr>
              <w:t>Indicating whether interpreter was present in the session.</w:t>
            </w:r>
          </w:p>
        </w:tc>
      </w:tr>
      <w:tr w:rsidR="003C28BD" w:rsidRPr="00B8114A" w:rsidTr="00136E8A">
        <w:tc>
          <w:tcPr>
            <w:tcW w:w="2689" w:type="dxa"/>
          </w:tcPr>
          <w:p w:rsidR="003C28BD" w:rsidRPr="00D71819" w:rsidRDefault="003C28BD" w:rsidP="003C28BD">
            <w:pPr>
              <w:spacing w:before="60" w:after="60"/>
              <w:rPr>
                <w:rFonts w:cs="Arial"/>
                <w:sz w:val="16"/>
                <w:szCs w:val="16"/>
              </w:rPr>
            </w:pPr>
            <w:r w:rsidRPr="0043439B">
              <w:rPr>
                <w:rFonts w:cs="Arial"/>
                <w:sz w:val="16"/>
                <w:szCs w:val="16"/>
              </w:rPr>
              <w:t>ServiceSettingCode</w:t>
            </w:r>
          </w:p>
        </w:tc>
        <w:tc>
          <w:tcPr>
            <w:tcW w:w="1134" w:type="dxa"/>
          </w:tcPr>
          <w:p w:rsidR="003C28BD" w:rsidRPr="00B8114A" w:rsidRDefault="003C28BD" w:rsidP="003C28BD">
            <w:pPr>
              <w:spacing w:before="60" w:after="60"/>
              <w:rPr>
                <w:rFonts w:cs="Arial"/>
                <w:sz w:val="16"/>
                <w:szCs w:val="16"/>
              </w:rPr>
            </w:pPr>
            <w:r>
              <w:rPr>
                <w:rFonts w:cs="Arial"/>
                <w:sz w:val="16"/>
                <w:szCs w:val="16"/>
              </w:rPr>
              <w:t>Optional</w:t>
            </w:r>
          </w:p>
        </w:tc>
        <w:tc>
          <w:tcPr>
            <w:tcW w:w="992" w:type="dxa"/>
          </w:tcPr>
          <w:p w:rsidR="003C28BD" w:rsidRDefault="003C28BD" w:rsidP="003C28BD">
            <w:pPr>
              <w:spacing w:before="60" w:after="60"/>
              <w:rPr>
                <w:rFonts w:cs="Arial"/>
                <w:sz w:val="16"/>
                <w:szCs w:val="16"/>
              </w:rPr>
            </w:pPr>
            <w:r>
              <w:rPr>
                <w:rFonts w:cs="Arial"/>
                <w:sz w:val="16"/>
                <w:szCs w:val="16"/>
              </w:rPr>
              <w:t>string</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477003" w:rsidRDefault="003C28BD" w:rsidP="003C28BD">
            <w:pPr>
              <w:tabs>
                <w:tab w:val="left" w:pos="284"/>
              </w:tabs>
              <w:spacing w:before="60" w:after="60"/>
              <w:rPr>
                <w:rFonts w:cs="Arial"/>
                <w:sz w:val="16"/>
                <w:szCs w:val="16"/>
              </w:rPr>
            </w:pPr>
            <w:r>
              <w:rPr>
                <w:rFonts w:cs="Arial"/>
                <w:sz w:val="16"/>
                <w:szCs w:val="16"/>
              </w:rPr>
              <w:t>Code from Reference data file</w:t>
            </w:r>
          </w:p>
          <w:p w:rsidR="00900C17" w:rsidRPr="00B8114A" w:rsidRDefault="00900C17" w:rsidP="003C28BD">
            <w:pPr>
              <w:tabs>
                <w:tab w:val="left" w:pos="284"/>
              </w:tabs>
              <w:spacing w:before="60" w:after="60"/>
              <w:rPr>
                <w:rFonts w:cs="Arial"/>
                <w:sz w:val="16"/>
                <w:szCs w:val="16"/>
              </w:rPr>
            </w:pPr>
          </w:p>
        </w:tc>
      </w:tr>
      <w:tr w:rsidR="003C28BD" w:rsidRPr="00B8114A" w:rsidTr="00136E8A">
        <w:tc>
          <w:tcPr>
            <w:tcW w:w="2689" w:type="dxa"/>
          </w:tcPr>
          <w:p w:rsidR="003C28BD" w:rsidRPr="00050974" w:rsidRDefault="003C28BD" w:rsidP="003C28BD">
            <w:pPr>
              <w:spacing w:before="60" w:after="60"/>
              <w:rPr>
                <w:rFonts w:cs="Arial"/>
                <w:sz w:val="16"/>
                <w:szCs w:val="16"/>
              </w:rPr>
            </w:pPr>
            <w:r>
              <w:rPr>
                <w:rFonts w:cs="Arial"/>
                <w:sz w:val="16"/>
                <w:szCs w:val="16"/>
              </w:rPr>
              <w:t>SessionClients</w:t>
            </w:r>
          </w:p>
        </w:tc>
        <w:tc>
          <w:tcPr>
            <w:tcW w:w="1134" w:type="dxa"/>
          </w:tcPr>
          <w:p w:rsidR="003C28BD" w:rsidRDefault="003C28BD" w:rsidP="003C28BD">
            <w:pPr>
              <w:spacing w:before="60" w:after="60"/>
              <w:rPr>
                <w:rFonts w:cs="Arial"/>
                <w:sz w:val="16"/>
                <w:szCs w:val="16"/>
              </w:rPr>
            </w:pPr>
            <w:r>
              <w:rPr>
                <w:rFonts w:cs="Arial"/>
                <w:sz w:val="16"/>
                <w:szCs w:val="16"/>
              </w:rPr>
              <w:t>Optional</w:t>
            </w:r>
          </w:p>
        </w:tc>
        <w:tc>
          <w:tcPr>
            <w:tcW w:w="992" w:type="dxa"/>
          </w:tcPr>
          <w:p w:rsidR="003C28BD" w:rsidRDefault="003C28BD" w:rsidP="003C28BD">
            <w:pPr>
              <w:spacing w:before="60" w:after="60"/>
              <w:rPr>
                <w:rFonts w:cs="Arial"/>
                <w:sz w:val="16"/>
                <w:szCs w:val="16"/>
              </w:rPr>
            </w:pPr>
            <w:r>
              <w:rPr>
                <w:rFonts w:cs="Arial"/>
                <w:sz w:val="16"/>
                <w:szCs w:val="16"/>
              </w:rPr>
              <w:t>XML</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Pr>
                <w:rFonts w:cs="Arial"/>
                <w:sz w:val="16"/>
                <w:szCs w:val="16"/>
              </w:rPr>
              <w:t>This will contain list of SessionClient child nodes.</w:t>
            </w:r>
          </w:p>
          <w:p w:rsidR="003C28BD" w:rsidRDefault="003C28BD" w:rsidP="003C28BD">
            <w:pPr>
              <w:tabs>
                <w:tab w:val="left" w:pos="284"/>
              </w:tabs>
              <w:spacing w:before="60" w:after="60"/>
              <w:rPr>
                <w:rFonts w:cs="Arial"/>
                <w:sz w:val="16"/>
                <w:szCs w:val="16"/>
              </w:rPr>
            </w:pPr>
            <w:r>
              <w:rPr>
                <w:rFonts w:cs="Arial"/>
                <w:sz w:val="16"/>
                <w:szCs w:val="16"/>
              </w:rPr>
              <w:t>This child will contain details of clients associated with the case and session.</w:t>
            </w:r>
          </w:p>
          <w:p w:rsidR="00477003" w:rsidRDefault="003C28BD" w:rsidP="003C28BD">
            <w:pPr>
              <w:tabs>
                <w:tab w:val="left" w:pos="284"/>
              </w:tabs>
              <w:spacing w:before="60" w:after="60"/>
              <w:rPr>
                <w:rFonts w:cs="Arial"/>
                <w:sz w:val="16"/>
                <w:szCs w:val="16"/>
              </w:rPr>
            </w:pPr>
            <w:r>
              <w:rPr>
                <w:rFonts w:cs="Arial"/>
                <w:sz w:val="16"/>
                <w:szCs w:val="16"/>
              </w:rPr>
              <w:t xml:space="preserve">If no SessionClients are provided, then </w:t>
            </w:r>
            <w:r w:rsidRPr="00CC0D93">
              <w:rPr>
                <w:rFonts w:cs="Arial"/>
                <w:sz w:val="16"/>
                <w:szCs w:val="16"/>
              </w:rPr>
              <w:t>TotalNumberOfUnidentifiedClients</w:t>
            </w:r>
            <w:r>
              <w:rPr>
                <w:rFonts w:cs="Arial"/>
                <w:sz w:val="16"/>
                <w:szCs w:val="16"/>
              </w:rPr>
              <w:t xml:space="preserve"> should be greater than zero.</w:t>
            </w:r>
          </w:p>
        </w:tc>
      </w:tr>
      <w:tr w:rsidR="003C28BD" w:rsidRPr="00B8114A" w:rsidTr="00136E8A">
        <w:tc>
          <w:tcPr>
            <w:tcW w:w="2689" w:type="dxa"/>
          </w:tcPr>
          <w:p w:rsidR="003C28BD" w:rsidRPr="00050974" w:rsidRDefault="003C28BD" w:rsidP="003C28BD">
            <w:pPr>
              <w:spacing w:before="60" w:after="60"/>
              <w:rPr>
                <w:rFonts w:cs="Arial"/>
                <w:sz w:val="16"/>
                <w:szCs w:val="16"/>
              </w:rPr>
            </w:pPr>
            <w:r w:rsidRPr="008E5078">
              <w:rPr>
                <w:rFonts w:cs="Arial"/>
                <w:sz w:val="16"/>
                <w:szCs w:val="16"/>
              </w:rPr>
              <w:t>TimeMinutes</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Default="003C28BD" w:rsidP="003C28BD">
            <w:pPr>
              <w:spacing w:before="60" w:after="60"/>
              <w:rPr>
                <w:rFonts w:cs="Arial"/>
                <w:sz w:val="16"/>
                <w:szCs w:val="16"/>
              </w:rPr>
            </w:pPr>
            <w:r>
              <w:rPr>
                <w:rFonts w:cs="Arial"/>
                <w:sz w:val="16"/>
                <w:szCs w:val="16"/>
              </w:rPr>
              <w:t>integer</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sidRPr="006B61D8">
              <w:rPr>
                <w:rFonts w:cs="Arial"/>
                <w:sz w:val="16"/>
                <w:szCs w:val="16"/>
              </w:rPr>
              <w:t>The amount of assistance provided by an organisation, measured in quantitative time detail in minutes unit.</w:t>
            </w:r>
            <w:r>
              <w:rPr>
                <w:rFonts w:cs="Arial"/>
                <w:sz w:val="16"/>
                <w:szCs w:val="16"/>
              </w:rPr>
              <w:t xml:space="preserve"> Dependent upon the Service Types table in Appendix C.</w:t>
            </w:r>
          </w:p>
        </w:tc>
      </w:tr>
      <w:tr w:rsidR="003C28BD" w:rsidRPr="00B8114A" w:rsidTr="00136E8A">
        <w:tc>
          <w:tcPr>
            <w:tcW w:w="2689" w:type="dxa"/>
          </w:tcPr>
          <w:p w:rsidR="003C28BD" w:rsidRPr="00050974" w:rsidRDefault="003C28BD" w:rsidP="003C28BD">
            <w:pPr>
              <w:spacing w:before="60" w:after="60"/>
              <w:rPr>
                <w:rFonts w:cs="Arial"/>
                <w:sz w:val="16"/>
                <w:szCs w:val="16"/>
              </w:rPr>
            </w:pPr>
            <w:r w:rsidRPr="008E5078">
              <w:rPr>
                <w:rFonts w:cs="Arial"/>
                <w:sz w:val="16"/>
                <w:szCs w:val="16"/>
              </w:rPr>
              <w:lastRenderedPageBreak/>
              <w:t>TotalCost</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Default="003C28BD" w:rsidP="003C28BD">
            <w:pPr>
              <w:spacing w:before="60" w:after="60"/>
              <w:rPr>
                <w:rFonts w:cs="Arial"/>
                <w:sz w:val="16"/>
                <w:szCs w:val="16"/>
              </w:rPr>
            </w:pPr>
            <w:r>
              <w:rPr>
                <w:rFonts w:cs="Arial"/>
                <w:sz w:val="16"/>
                <w:szCs w:val="16"/>
              </w:rPr>
              <w:t>integer</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sidRPr="006B61D8">
              <w:rPr>
                <w:rFonts w:cs="Arial"/>
                <w:sz w:val="16"/>
                <w:szCs w:val="16"/>
              </w:rPr>
              <w:t>The amount of assistance provided by an organisation, measured in quantitative currency detail.</w:t>
            </w:r>
            <w:r>
              <w:rPr>
                <w:rFonts w:cs="Arial"/>
                <w:sz w:val="16"/>
                <w:szCs w:val="16"/>
              </w:rPr>
              <w:t xml:space="preserve"> Dependent upon the Service Types table in Appendix C.</w:t>
            </w:r>
          </w:p>
        </w:tc>
      </w:tr>
      <w:tr w:rsidR="003C28BD" w:rsidRPr="00B8114A" w:rsidTr="00136E8A">
        <w:tc>
          <w:tcPr>
            <w:tcW w:w="2689" w:type="dxa"/>
          </w:tcPr>
          <w:p w:rsidR="003C28BD" w:rsidRPr="00050974" w:rsidRDefault="003C28BD" w:rsidP="003C28BD">
            <w:pPr>
              <w:spacing w:before="60" w:after="60"/>
              <w:rPr>
                <w:rFonts w:cs="Arial"/>
                <w:sz w:val="16"/>
                <w:szCs w:val="16"/>
              </w:rPr>
            </w:pPr>
            <w:r w:rsidRPr="008E5078">
              <w:rPr>
                <w:rFonts w:cs="Arial"/>
                <w:sz w:val="16"/>
                <w:szCs w:val="16"/>
              </w:rPr>
              <w:t>Quantity</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Default="003C28BD" w:rsidP="003C28BD">
            <w:pPr>
              <w:spacing w:before="60" w:after="60"/>
              <w:rPr>
                <w:rFonts w:cs="Arial"/>
                <w:sz w:val="16"/>
                <w:szCs w:val="16"/>
              </w:rPr>
            </w:pPr>
            <w:r>
              <w:rPr>
                <w:rFonts w:cs="Arial"/>
                <w:sz w:val="16"/>
                <w:szCs w:val="16"/>
              </w:rPr>
              <w:t>integer</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sidRPr="006B61D8">
              <w:rPr>
                <w:rFonts w:cs="Arial"/>
                <w:sz w:val="16"/>
                <w:szCs w:val="16"/>
              </w:rPr>
              <w:t>The amount of assistance provided by an organisation, measured in quantitative detail.</w:t>
            </w:r>
            <w:r>
              <w:rPr>
                <w:rFonts w:cs="Arial"/>
                <w:sz w:val="16"/>
                <w:szCs w:val="16"/>
              </w:rPr>
              <w:t xml:space="preserve"> Dependent upon the Service Types table in Appendix C.</w:t>
            </w:r>
          </w:p>
        </w:tc>
      </w:tr>
      <w:tr w:rsidR="003C28BD" w:rsidRPr="00B8114A" w:rsidTr="00136E8A">
        <w:tc>
          <w:tcPr>
            <w:tcW w:w="2689" w:type="dxa"/>
          </w:tcPr>
          <w:p w:rsidR="003C28BD" w:rsidRPr="008E5078" w:rsidRDefault="003C28BD" w:rsidP="003C28BD">
            <w:pPr>
              <w:spacing w:before="60" w:after="60"/>
              <w:rPr>
                <w:rFonts w:cs="Arial"/>
                <w:sz w:val="16"/>
                <w:szCs w:val="16"/>
              </w:rPr>
            </w:pPr>
            <w:r>
              <w:rPr>
                <w:rFonts w:cs="Arial"/>
                <w:sz w:val="16"/>
                <w:szCs w:val="16"/>
              </w:rPr>
              <w:t>Topic</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Default="003C28BD" w:rsidP="003C28BD">
            <w:pPr>
              <w:spacing w:before="60" w:after="60"/>
              <w:rPr>
                <w:rFonts w:cs="Arial"/>
                <w:sz w:val="16"/>
                <w:szCs w:val="16"/>
              </w:rPr>
            </w:pPr>
            <w:r>
              <w:rPr>
                <w:rFonts w:cs="Arial"/>
                <w:sz w:val="16"/>
                <w:szCs w:val="16"/>
              </w:rPr>
              <w:t>string</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Pr="00670C5C" w:rsidRDefault="003C28BD" w:rsidP="003C28BD">
            <w:pPr>
              <w:tabs>
                <w:tab w:val="left" w:pos="284"/>
              </w:tabs>
              <w:spacing w:before="60" w:after="60"/>
              <w:rPr>
                <w:rFonts w:cs="Arial"/>
                <w:sz w:val="16"/>
                <w:szCs w:val="16"/>
              </w:rPr>
            </w:pPr>
            <w:r w:rsidRPr="00670C5C">
              <w:rPr>
                <w:rFonts w:cs="Arial"/>
                <w:sz w:val="16"/>
                <w:szCs w:val="16"/>
              </w:rPr>
              <w:t>D</w:t>
            </w:r>
            <w:r w:rsidR="00323C38">
              <w:rPr>
                <w:rFonts w:cs="Arial"/>
                <w:sz w:val="16"/>
                <w:szCs w:val="16"/>
              </w:rPr>
              <w:t>EX</w:t>
            </w:r>
            <w:r w:rsidRPr="00670C5C">
              <w:rPr>
                <w:rFonts w:cs="Arial"/>
                <w:sz w:val="16"/>
                <w:szCs w:val="16"/>
              </w:rPr>
              <w:t xml:space="preserve">’s </w:t>
            </w:r>
            <w:r>
              <w:rPr>
                <w:rFonts w:cs="Arial"/>
                <w:sz w:val="16"/>
                <w:szCs w:val="16"/>
              </w:rPr>
              <w:t>Topic</w:t>
            </w:r>
            <w:r w:rsidRPr="00670C5C">
              <w:rPr>
                <w:rFonts w:cs="Arial"/>
                <w:sz w:val="16"/>
                <w:szCs w:val="16"/>
              </w:rPr>
              <w:t xml:space="preserve"> Code</w:t>
            </w:r>
          </w:p>
          <w:p w:rsidR="003C28BD" w:rsidRPr="006B61D8" w:rsidRDefault="003C28BD" w:rsidP="003C28BD">
            <w:pPr>
              <w:tabs>
                <w:tab w:val="left" w:pos="284"/>
              </w:tabs>
              <w:spacing w:before="60" w:after="60"/>
              <w:rPr>
                <w:rFonts w:cs="Arial"/>
                <w:sz w:val="16"/>
                <w:szCs w:val="16"/>
              </w:rPr>
            </w:pPr>
            <w:r w:rsidRPr="00670C5C">
              <w:rPr>
                <w:rFonts w:cs="Arial"/>
                <w:sz w:val="16"/>
                <w:szCs w:val="16"/>
              </w:rPr>
              <w:t>Optional according to Activity</w:t>
            </w:r>
            <w:r>
              <w:rPr>
                <w:rFonts w:cs="Arial"/>
                <w:sz w:val="16"/>
                <w:szCs w:val="16"/>
              </w:rPr>
              <w:t xml:space="preserve"> selected in associated case.</w:t>
            </w:r>
          </w:p>
        </w:tc>
      </w:tr>
      <w:tr w:rsidR="003C28BD" w:rsidRPr="00B8114A" w:rsidTr="00136E8A">
        <w:tc>
          <w:tcPr>
            <w:tcW w:w="2689" w:type="dxa"/>
          </w:tcPr>
          <w:p w:rsidR="003C28BD" w:rsidRPr="00B8114A" w:rsidRDefault="003C28BD" w:rsidP="003C28BD">
            <w:pPr>
              <w:spacing w:before="60" w:after="60"/>
              <w:rPr>
                <w:rFonts w:cs="Arial"/>
                <w:sz w:val="16"/>
                <w:szCs w:val="16"/>
              </w:rPr>
            </w:pPr>
            <w:r w:rsidRPr="008E5078">
              <w:rPr>
                <w:rFonts w:cs="Arial"/>
                <w:sz w:val="16"/>
                <w:szCs w:val="16"/>
              </w:rPr>
              <w:t>ExtraItems</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Pr="00B8114A" w:rsidRDefault="003C28BD" w:rsidP="003C28BD">
            <w:pPr>
              <w:spacing w:before="60" w:after="60"/>
              <w:rPr>
                <w:rFonts w:cs="Arial"/>
                <w:sz w:val="16"/>
                <w:szCs w:val="16"/>
              </w:rPr>
            </w:pPr>
            <w:r>
              <w:rPr>
                <w:rFonts w:cs="Arial"/>
                <w:sz w:val="16"/>
                <w:szCs w:val="16"/>
              </w:rPr>
              <w:t xml:space="preserve">XML </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Pr>
                <w:rFonts w:cs="Arial"/>
                <w:sz w:val="16"/>
                <w:szCs w:val="16"/>
              </w:rPr>
              <w:t xml:space="preserve">Contains zero or more </w:t>
            </w:r>
            <w:r w:rsidRPr="008E5078">
              <w:rPr>
                <w:rFonts w:cs="Arial"/>
                <w:sz w:val="16"/>
                <w:szCs w:val="16"/>
              </w:rPr>
              <w:t>ExtraItemCode</w:t>
            </w:r>
            <w:r>
              <w:rPr>
                <w:rFonts w:cs="Arial"/>
                <w:sz w:val="16"/>
                <w:szCs w:val="16"/>
              </w:rPr>
              <w:t>.</w:t>
            </w:r>
          </w:p>
          <w:p w:rsidR="00B540C3" w:rsidRPr="00B8114A" w:rsidRDefault="00B540C3" w:rsidP="003C28BD">
            <w:pPr>
              <w:tabs>
                <w:tab w:val="left" w:pos="284"/>
              </w:tabs>
              <w:spacing w:before="60" w:after="60"/>
              <w:rPr>
                <w:rFonts w:cs="Arial"/>
                <w:sz w:val="16"/>
                <w:szCs w:val="16"/>
              </w:rPr>
            </w:pPr>
          </w:p>
        </w:tc>
      </w:tr>
      <w:tr w:rsidR="003C28BD" w:rsidRPr="00B8114A" w:rsidTr="00136E8A">
        <w:tc>
          <w:tcPr>
            <w:tcW w:w="2689" w:type="dxa"/>
          </w:tcPr>
          <w:p w:rsidR="003C28BD" w:rsidRDefault="003C28BD" w:rsidP="003C28BD">
            <w:pPr>
              <w:spacing w:before="60" w:after="60"/>
              <w:rPr>
                <w:rFonts w:cs="Arial"/>
                <w:sz w:val="16"/>
                <w:szCs w:val="16"/>
              </w:rPr>
            </w:pPr>
            <w:r w:rsidRPr="008E5078">
              <w:rPr>
                <w:rFonts w:cs="Arial"/>
                <w:sz w:val="16"/>
                <w:szCs w:val="16"/>
              </w:rPr>
              <w:t>ExtraItemCode</w:t>
            </w:r>
          </w:p>
        </w:tc>
        <w:tc>
          <w:tcPr>
            <w:tcW w:w="1134" w:type="dxa"/>
          </w:tcPr>
          <w:p w:rsidR="003C28BD" w:rsidRDefault="003C28BD" w:rsidP="003C28BD">
            <w:pPr>
              <w:spacing w:before="60" w:after="60"/>
              <w:rPr>
                <w:rFonts w:cs="Arial"/>
                <w:sz w:val="16"/>
                <w:szCs w:val="16"/>
              </w:rPr>
            </w:pPr>
            <w:r>
              <w:rPr>
                <w:rFonts w:cs="Arial"/>
                <w:sz w:val="16"/>
                <w:szCs w:val="16"/>
              </w:rPr>
              <w:t>Conditional</w:t>
            </w:r>
          </w:p>
        </w:tc>
        <w:tc>
          <w:tcPr>
            <w:tcW w:w="992" w:type="dxa"/>
          </w:tcPr>
          <w:p w:rsidR="003C28BD" w:rsidRDefault="003C28BD" w:rsidP="003C28BD">
            <w:pPr>
              <w:spacing w:before="60" w:after="60"/>
              <w:rPr>
                <w:rFonts w:cs="Arial"/>
                <w:sz w:val="16"/>
                <w:szCs w:val="16"/>
              </w:rPr>
            </w:pPr>
            <w:r>
              <w:rPr>
                <w:rFonts w:cs="Arial"/>
                <w:sz w:val="16"/>
                <w:szCs w:val="16"/>
              </w:rPr>
              <w:t>string</w:t>
            </w:r>
          </w:p>
        </w:tc>
        <w:tc>
          <w:tcPr>
            <w:tcW w:w="850" w:type="dxa"/>
          </w:tcPr>
          <w:p w:rsidR="003C28BD" w:rsidRPr="00B8114A" w:rsidRDefault="003C28BD" w:rsidP="003C28BD">
            <w:pPr>
              <w:spacing w:before="60" w:after="60"/>
              <w:rPr>
                <w:rFonts w:cs="Arial"/>
                <w:sz w:val="16"/>
                <w:szCs w:val="16"/>
              </w:rPr>
            </w:pPr>
          </w:p>
        </w:tc>
        <w:tc>
          <w:tcPr>
            <w:tcW w:w="1134" w:type="dxa"/>
          </w:tcPr>
          <w:p w:rsidR="003C28BD" w:rsidRDefault="003C28BD" w:rsidP="003C28BD">
            <w:pPr>
              <w:tabs>
                <w:tab w:val="left" w:pos="284"/>
              </w:tabs>
              <w:spacing w:before="60" w:after="60"/>
              <w:rPr>
                <w:rFonts w:cs="Arial"/>
                <w:sz w:val="16"/>
                <w:szCs w:val="16"/>
              </w:rPr>
            </w:pPr>
          </w:p>
        </w:tc>
        <w:tc>
          <w:tcPr>
            <w:tcW w:w="2443" w:type="dxa"/>
          </w:tcPr>
          <w:p w:rsidR="003C28BD" w:rsidRDefault="003C28BD" w:rsidP="003C28BD">
            <w:pPr>
              <w:tabs>
                <w:tab w:val="left" w:pos="284"/>
              </w:tabs>
              <w:spacing w:before="60" w:after="60"/>
              <w:rPr>
                <w:rFonts w:cs="Arial"/>
                <w:sz w:val="16"/>
                <w:szCs w:val="16"/>
              </w:rPr>
            </w:pPr>
            <w:r>
              <w:rPr>
                <w:rFonts w:cs="Arial"/>
                <w:sz w:val="16"/>
                <w:szCs w:val="16"/>
              </w:rPr>
              <w:t xml:space="preserve">Code from Reference data file. </w:t>
            </w:r>
            <w:r w:rsidRPr="006B61D8">
              <w:rPr>
                <w:rFonts w:cs="Arial"/>
                <w:sz w:val="16"/>
                <w:szCs w:val="16"/>
              </w:rPr>
              <w:t>The amount of assistance provided by an organisation, measured in descriptive detail.</w:t>
            </w:r>
            <w:r>
              <w:rPr>
                <w:rFonts w:cs="Arial"/>
                <w:sz w:val="16"/>
                <w:szCs w:val="16"/>
              </w:rPr>
              <w:t xml:space="preserve"> Dependent upon the Service Types table in Appendix C.</w:t>
            </w:r>
          </w:p>
        </w:tc>
      </w:tr>
    </w:tbl>
    <w:p w:rsidR="00D9175D" w:rsidRPr="00EC68CC" w:rsidRDefault="00EC68CC" w:rsidP="00EC68CC">
      <w:pPr>
        <w:pStyle w:val="Heading5"/>
        <w:numPr>
          <w:ilvl w:val="4"/>
          <w:numId w:val="1"/>
        </w:numPr>
        <w:rPr>
          <w:color w:val="auto"/>
        </w:rPr>
      </w:pPr>
      <w:r w:rsidRPr="00EC68CC">
        <w:rPr>
          <w:color w:val="auto"/>
        </w:rPr>
        <w:t>SessionClient Node</w:t>
      </w:r>
    </w:p>
    <w:p w:rsidR="00D9175D" w:rsidRPr="00423BAA" w:rsidRDefault="00D9175D" w:rsidP="00F91E23">
      <w:r w:rsidRPr="00EC68CC">
        <w:t xml:space="preserve">Elements within each </w:t>
      </w:r>
      <w:r w:rsidRPr="00962469">
        <w:rPr>
          <w:i/>
        </w:rPr>
        <w:t>SessionClient</w:t>
      </w:r>
      <w:r w:rsidRPr="00EC68CC">
        <w:t xml:space="preserve"> </w:t>
      </w:r>
      <w:r w:rsidR="00EC68CC">
        <w:t>n</w:t>
      </w:r>
      <w:r w:rsidRPr="00EC68CC">
        <w:t>ode</w:t>
      </w:r>
      <w:r w:rsidR="00426150">
        <w:t>:</w:t>
      </w:r>
    </w:p>
    <w:tbl>
      <w:tblPr>
        <w:tblStyle w:val="TableGrid"/>
        <w:tblW w:w="0" w:type="auto"/>
        <w:tblLayout w:type="fixed"/>
        <w:tblLook w:val="01E0" w:firstRow="1" w:lastRow="1" w:firstColumn="1" w:lastColumn="1" w:noHBand="0" w:noVBand="0"/>
        <w:tblCaption w:val="Table for SessionClient node"/>
        <w:tblDescription w:val="This table describes the elements within the SessionClient node including requirements for mandatory, conditional or optional, data type, length, format and comments for validation rules."/>
      </w:tblPr>
      <w:tblGrid>
        <w:gridCol w:w="2802"/>
        <w:gridCol w:w="1134"/>
        <w:gridCol w:w="992"/>
        <w:gridCol w:w="850"/>
        <w:gridCol w:w="993"/>
        <w:gridCol w:w="2461"/>
      </w:tblGrid>
      <w:tr w:rsidR="00D9175D" w:rsidRPr="00B8114A" w:rsidTr="000F7540">
        <w:trPr>
          <w:trHeight w:val="667"/>
          <w:tblHeader/>
        </w:trPr>
        <w:tc>
          <w:tcPr>
            <w:tcW w:w="2802"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Element</w:t>
            </w:r>
          </w:p>
        </w:tc>
        <w:tc>
          <w:tcPr>
            <w:tcW w:w="113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8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993"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461"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0F7540">
        <w:trPr>
          <w:trHeight w:val="311"/>
        </w:trPr>
        <w:tc>
          <w:tcPr>
            <w:tcW w:w="2802" w:type="dxa"/>
          </w:tcPr>
          <w:p w:rsidR="00D9175D" w:rsidRPr="00B8114A" w:rsidRDefault="00D9175D" w:rsidP="006D14AB">
            <w:pPr>
              <w:spacing w:before="60" w:after="60"/>
              <w:rPr>
                <w:rFonts w:cs="Arial"/>
                <w:sz w:val="16"/>
                <w:szCs w:val="16"/>
              </w:rPr>
            </w:pPr>
            <w:r>
              <w:rPr>
                <w:rFonts w:cs="Arial"/>
                <w:sz w:val="16"/>
                <w:szCs w:val="16"/>
              </w:rPr>
              <w:t>ClientId</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D9175D" w:rsidP="006D14AB">
            <w:pPr>
              <w:spacing w:before="60" w:after="60"/>
              <w:rPr>
                <w:rFonts w:cs="Arial"/>
                <w:sz w:val="16"/>
                <w:szCs w:val="16"/>
              </w:rPr>
            </w:pPr>
            <w:r>
              <w:rPr>
                <w:rFonts w:cs="Arial"/>
                <w:sz w:val="16"/>
                <w:szCs w:val="16"/>
              </w:rPr>
              <w:t>string</w:t>
            </w:r>
          </w:p>
        </w:tc>
        <w:tc>
          <w:tcPr>
            <w:tcW w:w="850" w:type="dxa"/>
          </w:tcPr>
          <w:p w:rsidR="00D9175D" w:rsidRPr="00B8114A" w:rsidRDefault="00D9175D" w:rsidP="006D14AB">
            <w:pPr>
              <w:spacing w:before="60" w:after="60"/>
              <w:rPr>
                <w:rFonts w:cs="Arial"/>
                <w:sz w:val="16"/>
                <w:szCs w:val="16"/>
              </w:rPr>
            </w:pPr>
          </w:p>
        </w:tc>
        <w:tc>
          <w:tcPr>
            <w:tcW w:w="993" w:type="dxa"/>
          </w:tcPr>
          <w:p w:rsidR="00D9175D" w:rsidRDefault="00D9175D" w:rsidP="006D14AB">
            <w:pPr>
              <w:tabs>
                <w:tab w:val="left" w:pos="284"/>
              </w:tabs>
              <w:spacing w:before="60" w:after="60"/>
              <w:rPr>
                <w:rFonts w:cs="Arial"/>
                <w:sz w:val="16"/>
                <w:szCs w:val="16"/>
              </w:rPr>
            </w:pPr>
          </w:p>
        </w:tc>
        <w:tc>
          <w:tcPr>
            <w:tcW w:w="2461" w:type="dxa"/>
          </w:tcPr>
          <w:p w:rsidR="00D9175D" w:rsidRDefault="00390544" w:rsidP="008B443C">
            <w:pPr>
              <w:tabs>
                <w:tab w:val="left" w:pos="284"/>
              </w:tabs>
              <w:spacing w:before="60" w:after="60"/>
              <w:rPr>
                <w:rFonts w:cs="Arial"/>
                <w:sz w:val="16"/>
                <w:szCs w:val="16"/>
              </w:rPr>
            </w:pPr>
            <w:r>
              <w:rPr>
                <w:rFonts w:cs="Arial"/>
                <w:sz w:val="16"/>
                <w:szCs w:val="16"/>
              </w:rPr>
              <w:t>Organisation</w:t>
            </w:r>
            <w:r w:rsidR="008B443C">
              <w:rPr>
                <w:rFonts w:cs="Arial"/>
                <w:sz w:val="16"/>
                <w:szCs w:val="16"/>
              </w:rPr>
              <w:t>’s</w:t>
            </w:r>
            <w:r w:rsidR="00D9175D">
              <w:rPr>
                <w:rFonts w:cs="Arial"/>
                <w:sz w:val="16"/>
                <w:szCs w:val="16"/>
              </w:rPr>
              <w:t xml:space="preserve"> Client</w:t>
            </w:r>
            <w:r w:rsidR="008B443C">
              <w:rPr>
                <w:rFonts w:cs="Arial"/>
                <w:sz w:val="16"/>
                <w:szCs w:val="16"/>
              </w:rPr>
              <w:t xml:space="preserve"> </w:t>
            </w:r>
            <w:r w:rsidR="00D9175D">
              <w:rPr>
                <w:rFonts w:cs="Arial"/>
                <w:sz w:val="16"/>
                <w:szCs w:val="16"/>
              </w:rPr>
              <w:t>Id</w:t>
            </w:r>
            <w:r w:rsidR="008B443C">
              <w:rPr>
                <w:rFonts w:cs="Arial"/>
                <w:sz w:val="16"/>
                <w:szCs w:val="16"/>
              </w:rPr>
              <w:t>.</w:t>
            </w:r>
          </w:p>
          <w:p w:rsidR="00B540C3" w:rsidRPr="00B8114A" w:rsidRDefault="00B540C3" w:rsidP="008B443C">
            <w:pPr>
              <w:tabs>
                <w:tab w:val="left" w:pos="284"/>
              </w:tabs>
              <w:spacing w:before="60" w:after="60"/>
              <w:rPr>
                <w:rFonts w:cs="Arial"/>
                <w:sz w:val="16"/>
                <w:szCs w:val="16"/>
              </w:rPr>
            </w:pPr>
          </w:p>
        </w:tc>
      </w:tr>
      <w:tr w:rsidR="00D9175D" w:rsidRPr="00B8114A" w:rsidTr="000F7540">
        <w:trPr>
          <w:trHeight w:val="300"/>
        </w:trPr>
        <w:tc>
          <w:tcPr>
            <w:tcW w:w="2802" w:type="dxa"/>
          </w:tcPr>
          <w:p w:rsidR="00D9175D" w:rsidRPr="00B8114A" w:rsidRDefault="00D9175D" w:rsidP="007C58C1">
            <w:pPr>
              <w:spacing w:before="60" w:after="60"/>
              <w:rPr>
                <w:rFonts w:cs="Arial"/>
                <w:sz w:val="16"/>
                <w:szCs w:val="16"/>
              </w:rPr>
            </w:pPr>
            <w:r w:rsidRPr="004921B7">
              <w:rPr>
                <w:rFonts w:cs="Arial"/>
                <w:sz w:val="16"/>
                <w:szCs w:val="16"/>
              </w:rPr>
              <w:t>ParticipationCode</w:t>
            </w:r>
          </w:p>
        </w:tc>
        <w:tc>
          <w:tcPr>
            <w:tcW w:w="1134" w:type="dxa"/>
          </w:tcPr>
          <w:p w:rsidR="00D9175D" w:rsidRPr="00B8114A" w:rsidRDefault="000D456C"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0D456C" w:rsidP="006D14AB">
            <w:pPr>
              <w:spacing w:before="60" w:after="60"/>
              <w:rPr>
                <w:rFonts w:cs="Arial"/>
                <w:sz w:val="16"/>
                <w:szCs w:val="16"/>
              </w:rPr>
            </w:pPr>
            <w:r>
              <w:rPr>
                <w:rFonts w:cs="Arial"/>
                <w:sz w:val="16"/>
                <w:szCs w:val="16"/>
              </w:rPr>
              <w:t>string</w:t>
            </w:r>
          </w:p>
        </w:tc>
        <w:tc>
          <w:tcPr>
            <w:tcW w:w="850" w:type="dxa"/>
          </w:tcPr>
          <w:p w:rsidR="00D9175D" w:rsidRPr="00B8114A" w:rsidRDefault="00D9175D" w:rsidP="006D14AB">
            <w:pPr>
              <w:spacing w:before="60" w:after="60"/>
              <w:rPr>
                <w:rFonts w:cs="Arial"/>
                <w:sz w:val="16"/>
                <w:szCs w:val="16"/>
              </w:rPr>
            </w:pPr>
          </w:p>
        </w:tc>
        <w:tc>
          <w:tcPr>
            <w:tcW w:w="993" w:type="dxa"/>
          </w:tcPr>
          <w:p w:rsidR="00D9175D" w:rsidRDefault="00D9175D" w:rsidP="006D14AB">
            <w:pPr>
              <w:tabs>
                <w:tab w:val="left" w:pos="284"/>
              </w:tabs>
              <w:spacing w:before="60" w:after="60"/>
              <w:rPr>
                <w:rFonts w:cs="Arial"/>
                <w:sz w:val="16"/>
                <w:szCs w:val="16"/>
              </w:rPr>
            </w:pPr>
          </w:p>
        </w:tc>
        <w:tc>
          <w:tcPr>
            <w:tcW w:w="2461" w:type="dxa"/>
          </w:tcPr>
          <w:p w:rsidR="00D9175D" w:rsidRDefault="00D9175D" w:rsidP="008B443C">
            <w:pPr>
              <w:tabs>
                <w:tab w:val="left" w:pos="284"/>
              </w:tabs>
              <w:spacing w:before="60" w:after="60"/>
              <w:rPr>
                <w:rFonts w:cs="Arial"/>
                <w:sz w:val="16"/>
                <w:szCs w:val="16"/>
              </w:rPr>
            </w:pPr>
            <w:r>
              <w:rPr>
                <w:rFonts w:cs="Arial"/>
                <w:sz w:val="16"/>
                <w:szCs w:val="16"/>
              </w:rPr>
              <w:t xml:space="preserve">Code from Reference </w:t>
            </w:r>
            <w:r w:rsidR="008B443C">
              <w:rPr>
                <w:rFonts w:cs="Arial"/>
                <w:sz w:val="16"/>
                <w:szCs w:val="16"/>
              </w:rPr>
              <w:t>d</w:t>
            </w:r>
            <w:r>
              <w:rPr>
                <w:rFonts w:cs="Arial"/>
                <w:sz w:val="16"/>
                <w:szCs w:val="16"/>
              </w:rPr>
              <w:t xml:space="preserve">ata </w:t>
            </w:r>
            <w:r w:rsidR="008B443C">
              <w:rPr>
                <w:rFonts w:cs="Arial"/>
                <w:sz w:val="16"/>
                <w:szCs w:val="16"/>
              </w:rPr>
              <w:t>f</w:t>
            </w:r>
            <w:r>
              <w:rPr>
                <w:rFonts w:cs="Arial"/>
                <w:sz w:val="16"/>
                <w:szCs w:val="16"/>
              </w:rPr>
              <w:t>ile</w:t>
            </w:r>
          </w:p>
          <w:p w:rsidR="00B540C3" w:rsidRPr="00B8114A" w:rsidRDefault="00B540C3" w:rsidP="008B443C">
            <w:pPr>
              <w:tabs>
                <w:tab w:val="left" w:pos="284"/>
              </w:tabs>
              <w:spacing w:before="60" w:after="60"/>
              <w:rPr>
                <w:rFonts w:cs="Arial"/>
                <w:sz w:val="16"/>
                <w:szCs w:val="16"/>
              </w:rPr>
            </w:pPr>
          </w:p>
        </w:tc>
      </w:tr>
      <w:tr w:rsidR="00D9175D" w:rsidRPr="00B8114A" w:rsidTr="000F7540">
        <w:trPr>
          <w:trHeight w:val="1132"/>
        </w:trPr>
        <w:tc>
          <w:tcPr>
            <w:tcW w:w="2802" w:type="dxa"/>
          </w:tcPr>
          <w:p w:rsidR="00D9175D" w:rsidRPr="00B8114A" w:rsidRDefault="00D9175D" w:rsidP="006D14AB">
            <w:pPr>
              <w:spacing w:before="60" w:after="60"/>
              <w:rPr>
                <w:rFonts w:cs="Arial"/>
                <w:sz w:val="16"/>
                <w:szCs w:val="16"/>
              </w:rPr>
            </w:pPr>
            <w:r w:rsidRPr="004921B7">
              <w:rPr>
                <w:rFonts w:cs="Arial"/>
                <w:sz w:val="16"/>
                <w:szCs w:val="16"/>
              </w:rPr>
              <w:t>ClientReferralOutWithPurpose</w:t>
            </w:r>
          </w:p>
        </w:tc>
        <w:tc>
          <w:tcPr>
            <w:tcW w:w="1134" w:type="dxa"/>
          </w:tcPr>
          <w:p w:rsidR="00D9175D" w:rsidRPr="00B8114A" w:rsidRDefault="00D9175D" w:rsidP="006D14AB">
            <w:pPr>
              <w:spacing w:before="60" w:after="60"/>
              <w:rPr>
                <w:rFonts w:cs="Arial"/>
                <w:sz w:val="16"/>
                <w:szCs w:val="16"/>
              </w:rPr>
            </w:pPr>
            <w:r>
              <w:rPr>
                <w:rFonts w:cs="Arial"/>
                <w:sz w:val="16"/>
                <w:szCs w:val="16"/>
              </w:rPr>
              <w:t>Optional</w:t>
            </w:r>
          </w:p>
        </w:tc>
        <w:tc>
          <w:tcPr>
            <w:tcW w:w="992" w:type="dxa"/>
          </w:tcPr>
          <w:p w:rsidR="00D9175D" w:rsidRPr="00B8114A" w:rsidRDefault="00D9175D" w:rsidP="006D14AB">
            <w:pPr>
              <w:spacing w:before="60" w:after="60"/>
              <w:rPr>
                <w:rFonts w:cs="Arial"/>
                <w:sz w:val="16"/>
                <w:szCs w:val="16"/>
              </w:rPr>
            </w:pPr>
            <w:r>
              <w:rPr>
                <w:rFonts w:cs="Arial"/>
                <w:sz w:val="16"/>
                <w:szCs w:val="16"/>
              </w:rPr>
              <w:t>XML</w:t>
            </w:r>
          </w:p>
        </w:tc>
        <w:tc>
          <w:tcPr>
            <w:tcW w:w="850" w:type="dxa"/>
          </w:tcPr>
          <w:p w:rsidR="00D9175D" w:rsidRPr="00B8114A" w:rsidRDefault="00D9175D" w:rsidP="006D14AB">
            <w:pPr>
              <w:spacing w:before="60" w:after="60"/>
              <w:rPr>
                <w:rFonts w:cs="Arial"/>
                <w:sz w:val="16"/>
                <w:szCs w:val="16"/>
              </w:rPr>
            </w:pPr>
          </w:p>
        </w:tc>
        <w:tc>
          <w:tcPr>
            <w:tcW w:w="993" w:type="dxa"/>
          </w:tcPr>
          <w:p w:rsidR="00D9175D" w:rsidRDefault="00D9175D" w:rsidP="006D14AB">
            <w:pPr>
              <w:tabs>
                <w:tab w:val="left" w:pos="284"/>
              </w:tabs>
              <w:spacing w:before="60" w:after="60"/>
              <w:rPr>
                <w:rFonts w:cs="Arial"/>
                <w:sz w:val="16"/>
                <w:szCs w:val="16"/>
              </w:rPr>
            </w:pPr>
          </w:p>
        </w:tc>
        <w:tc>
          <w:tcPr>
            <w:tcW w:w="2461" w:type="dxa"/>
          </w:tcPr>
          <w:p w:rsidR="00D9175D" w:rsidRDefault="00D9175D" w:rsidP="006D14AB">
            <w:pPr>
              <w:tabs>
                <w:tab w:val="left" w:pos="284"/>
              </w:tabs>
              <w:spacing w:before="60" w:after="60"/>
              <w:rPr>
                <w:rFonts w:cs="Arial"/>
                <w:sz w:val="16"/>
                <w:szCs w:val="16"/>
              </w:rPr>
            </w:pPr>
            <w:r>
              <w:rPr>
                <w:rFonts w:cs="Arial"/>
                <w:sz w:val="16"/>
                <w:szCs w:val="16"/>
              </w:rPr>
              <w:t xml:space="preserve">This will contain list of </w:t>
            </w:r>
            <w:r w:rsidRPr="004921B7">
              <w:rPr>
                <w:rFonts w:cs="Arial"/>
                <w:sz w:val="16"/>
                <w:szCs w:val="16"/>
              </w:rPr>
              <w:t>Referral</w:t>
            </w:r>
            <w:r>
              <w:rPr>
                <w:rFonts w:cs="Arial"/>
                <w:sz w:val="16"/>
                <w:szCs w:val="16"/>
              </w:rPr>
              <w:t xml:space="preserve"> nodes.</w:t>
            </w:r>
          </w:p>
          <w:p w:rsidR="00D9175D" w:rsidRPr="00B8114A" w:rsidRDefault="00D9175D" w:rsidP="006D14AB">
            <w:pPr>
              <w:tabs>
                <w:tab w:val="left" w:pos="284"/>
              </w:tabs>
              <w:spacing w:before="60" w:after="60"/>
              <w:rPr>
                <w:rFonts w:cs="Arial"/>
                <w:sz w:val="16"/>
                <w:szCs w:val="16"/>
              </w:rPr>
            </w:pPr>
            <w:r w:rsidRPr="00BA5AC7">
              <w:rPr>
                <w:rFonts w:cs="Arial"/>
                <w:sz w:val="16"/>
                <w:szCs w:val="16"/>
              </w:rPr>
              <w:t xml:space="preserve">If element is present in the XML, then at least </w:t>
            </w:r>
            <w:r>
              <w:rPr>
                <w:rFonts w:cs="Arial"/>
                <w:sz w:val="16"/>
                <w:szCs w:val="16"/>
              </w:rPr>
              <w:t>one</w:t>
            </w:r>
            <w:r w:rsidRPr="00BA5AC7">
              <w:rPr>
                <w:rFonts w:cs="Arial"/>
                <w:sz w:val="16"/>
                <w:szCs w:val="16"/>
              </w:rPr>
              <w:t xml:space="preserve"> Referral must be provided.</w:t>
            </w:r>
          </w:p>
        </w:tc>
      </w:tr>
    </w:tbl>
    <w:p w:rsidR="00EC68CC" w:rsidRPr="00EC68CC" w:rsidRDefault="00EC68CC" w:rsidP="00EC68CC">
      <w:pPr>
        <w:pStyle w:val="Heading6"/>
        <w:numPr>
          <w:ilvl w:val="5"/>
          <w:numId w:val="1"/>
        </w:numPr>
        <w:rPr>
          <w:i w:val="0"/>
          <w:color w:val="auto"/>
        </w:rPr>
      </w:pPr>
      <w:r w:rsidRPr="00EC68CC">
        <w:rPr>
          <w:i w:val="0"/>
          <w:color w:val="auto"/>
        </w:rPr>
        <w:t>Referral Node</w:t>
      </w:r>
    </w:p>
    <w:p w:rsidR="00D9175D" w:rsidRPr="00423BAA" w:rsidRDefault="00D9175D" w:rsidP="00F91E23">
      <w:r w:rsidRPr="00EC68CC">
        <w:t xml:space="preserve">Elements within each </w:t>
      </w:r>
      <w:r w:rsidRPr="00F91E23">
        <w:rPr>
          <w:i/>
        </w:rPr>
        <w:t>Referral</w:t>
      </w:r>
      <w:r w:rsidRPr="00EC68CC">
        <w:t xml:space="preserve"> </w:t>
      </w:r>
      <w:r w:rsidR="00EC68CC">
        <w:t>n</w:t>
      </w:r>
      <w:r w:rsidRPr="00EC68CC">
        <w:t>ode</w:t>
      </w:r>
      <w:r w:rsidR="00426150">
        <w:t>:</w:t>
      </w:r>
    </w:p>
    <w:tbl>
      <w:tblPr>
        <w:tblStyle w:val="TableGrid"/>
        <w:tblW w:w="0" w:type="auto"/>
        <w:tblLayout w:type="fixed"/>
        <w:tblLook w:val="01E0" w:firstRow="1" w:lastRow="1" w:firstColumn="1" w:lastColumn="1" w:noHBand="0" w:noVBand="0"/>
        <w:tblCaption w:val="Table for Referral node"/>
        <w:tblDescription w:val="This table describes the elements within the Referral node including requirements for mandatory, conditional or optional, data type, length, format and comments for validation rules."/>
      </w:tblPr>
      <w:tblGrid>
        <w:gridCol w:w="2802"/>
        <w:gridCol w:w="1134"/>
        <w:gridCol w:w="992"/>
        <w:gridCol w:w="850"/>
        <w:gridCol w:w="993"/>
        <w:gridCol w:w="2471"/>
      </w:tblGrid>
      <w:tr w:rsidR="00D9175D" w:rsidRPr="00B8114A" w:rsidTr="000F7540">
        <w:trPr>
          <w:tblHeader/>
        </w:trPr>
        <w:tc>
          <w:tcPr>
            <w:tcW w:w="2802"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Element</w:t>
            </w:r>
          </w:p>
        </w:tc>
        <w:tc>
          <w:tcPr>
            <w:tcW w:w="1134"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Data Type</w:t>
            </w:r>
          </w:p>
        </w:tc>
        <w:tc>
          <w:tcPr>
            <w:tcW w:w="850"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Length</w:t>
            </w:r>
          </w:p>
        </w:tc>
        <w:tc>
          <w:tcPr>
            <w:tcW w:w="993"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Pr>
                <w:rFonts w:cs="Arial"/>
                <w:b/>
                <w:sz w:val="16"/>
                <w:szCs w:val="16"/>
              </w:rPr>
              <w:t>Format</w:t>
            </w:r>
          </w:p>
        </w:tc>
        <w:tc>
          <w:tcPr>
            <w:tcW w:w="2471" w:type="dxa"/>
            <w:shd w:val="clear" w:color="auto" w:fill="D9D9D9" w:themeFill="background1" w:themeFillShade="D9"/>
          </w:tcPr>
          <w:p w:rsidR="00D9175D" w:rsidRPr="00B8114A" w:rsidRDefault="00D9175D"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D9175D" w:rsidRPr="00B8114A" w:rsidTr="000F7540">
        <w:tc>
          <w:tcPr>
            <w:tcW w:w="2802" w:type="dxa"/>
          </w:tcPr>
          <w:p w:rsidR="00D9175D" w:rsidRPr="00B8114A" w:rsidRDefault="00D9175D" w:rsidP="006D14AB">
            <w:pPr>
              <w:spacing w:before="60" w:after="60"/>
              <w:rPr>
                <w:rFonts w:cs="Arial"/>
                <w:sz w:val="16"/>
                <w:szCs w:val="16"/>
              </w:rPr>
            </w:pPr>
            <w:r>
              <w:rPr>
                <w:rFonts w:cs="Arial"/>
                <w:sz w:val="16"/>
                <w:szCs w:val="16"/>
              </w:rPr>
              <w:t>Type</w:t>
            </w:r>
            <w:r w:rsidRPr="00585BD0">
              <w:rPr>
                <w:rFonts w:cs="Arial"/>
                <w:sz w:val="16"/>
                <w:szCs w:val="16"/>
              </w:rPr>
              <w:t>Code</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D9175D" w:rsidP="006D14AB">
            <w:pPr>
              <w:spacing w:before="60" w:after="60"/>
              <w:rPr>
                <w:rFonts w:cs="Arial"/>
                <w:sz w:val="16"/>
                <w:szCs w:val="16"/>
              </w:rPr>
            </w:pPr>
            <w:r>
              <w:rPr>
                <w:rFonts w:cs="Arial"/>
                <w:sz w:val="16"/>
                <w:szCs w:val="16"/>
              </w:rPr>
              <w:t>string</w:t>
            </w:r>
          </w:p>
        </w:tc>
        <w:tc>
          <w:tcPr>
            <w:tcW w:w="850" w:type="dxa"/>
          </w:tcPr>
          <w:p w:rsidR="00D9175D" w:rsidRPr="00B8114A" w:rsidRDefault="00D9175D" w:rsidP="006D14AB">
            <w:pPr>
              <w:spacing w:before="60" w:after="60"/>
              <w:rPr>
                <w:rFonts w:cs="Arial"/>
                <w:sz w:val="16"/>
                <w:szCs w:val="16"/>
              </w:rPr>
            </w:pPr>
          </w:p>
        </w:tc>
        <w:tc>
          <w:tcPr>
            <w:tcW w:w="993" w:type="dxa"/>
          </w:tcPr>
          <w:p w:rsidR="00D9175D" w:rsidRDefault="00D9175D" w:rsidP="006D14AB">
            <w:pPr>
              <w:tabs>
                <w:tab w:val="left" w:pos="284"/>
              </w:tabs>
              <w:spacing w:before="60" w:after="60"/>
              <w:rPr>
                <w:rFonts w:cs="Arial"/>
                <w:sz w:val="16"/>
                <w:szCs w:val="16"/>
              </w:rPr>
            </w:pPr>
          </w:p>
        </w:tc>
        <w:tc>
          <w:tcPr>
            <w:tcW w:w="2471" w:type="dxa"/>
          </w:tcPr>
          <w:p w:rsidR="00D9175D" w:rsidRDefault="008B443C" w:rsidP="008B443C">
            <w:pPr>
              <w:tabs>
                <w:tab w:val="left" w:pos="284"/>
              </w:tabs>
              <w:spacing w:before="60" w:after="60"/>
              <w:rPr>
                <w:rFonts w:cs="Arial"/>
                <w:sz w:val="16"/>
                <w:szCs w:val="16"/>
              </w:rPr>
            </w:pPr>
            <w:r>
              <w:rPr>
                <w:rFonts w:cs="Arial"/>
                <w:sz w:val="16"/>
                <w:szCs w:val="16"/>
              </w:rPr>
              <w:t>Code from Reference d</w:t>
            </w:r>
            <w:r w:rsidR="00D9175D">
              <w:rPr>
                <w:rFonts w:cs="Arial"/>
                <w:sz w:val="16"/>
                <w:szCs w:val="16"/>
              </w:rPr>
              <w:t xml:space="preserve">ata </w:t>
            </w:r>
            <w:r>
              <w:rPr>
                <w:rFonts w:cs="Arial"/>
                <w:sz w:val="16"/>
                <w:szCs w:val="16"/>
              </w:rPr>
              <w:t>f</w:t>
            </w:r>
            <w:r w:rsidR="00D9175D">
              <w:rPr>
                <w:rFonts w:cs="Arial"/>
                <w:sz w:val="16"/>
                <w:szCs w:val="16"/>
              </w:rPr>
              <w:t>ile</w:t>
            </w:r>
          </w:p>
          <w:p w:rsidR="00B540C3" w:rsidRPr="00B8114A" w:rsidRDefault="00B540C3" w:rsidP="008B443C">
            <w:pPr>
              <w:tabs>
                <w:tab w:val="left" w:pos="284"/>
              </w:tabs>
              <w:spacing w:before="60" w:after="60"/>
              <w:rPr>
                <w:rFonts w:cs="Arial"/>
                <w:sz w:val="16"/>
                <w:szCs w:val="16"/>
              </w:rPr>
            </w:pPr>
          </w:p>
        </w:tc>
      </w:tr>
      <w:tr w:rsidR="00D9175D" w:rsidRPr="00B8114A" w:rsidTr="000F7540">
        <w:tc>
          <w:tcPr>
            <w:tcW w:w="2802" w:type="dxa"/>
          </w:tcPr>
          <w:p w:rsidR="00D9175D" w:rsidRPr="00B8114A" w:rsidRDefault="00D9175D" w:rsidP="006D14AB">
            <w:pPr>
              <w:spacing w:before="60" w:after="60"/>
              <w:rPr>
                <w:rFonts w:cs="Arial"/>
                <w:sz w:val="16"/>
                <w:szCs w:val="16"/>
              </w:rPr>
            </w:pPr>
            <w:r w:rsidRPr="00BA5AC7">
              <w:rPr>
                <w:rFonts w:cs="Arial"/>
                <w:sz w:val="16"/>
                <w:szCs w:val="16"/>
              </w:rPr>
              <w:t>PurposeCodes</w:t>
            </w:r>
          </w:p>
        </w:tc>
        <w:tc>
          <w:tcPr>
            <w:tcW w:w="1134" w:type="dxa"/>
          </w:tcPr>
          <w:p w:rsidR="00D9175D" w:rsidRPr="00B8114A" w:rsidRDefault="00D9175D" w:rsidP="006D14AB">
            <w:pPr>
              <w:spacing w:before="60" w:after="60"/>
              <w:rPr>
                <w:rFonts w:cs="Arial"/>
                <w:sz w:val="16"/>
                <w:szCs w:val="16"/>
              </w:rPr>
            </w:pPr>
            <w:r w:rsidRPr="00B8114A">
              <w:rPr>
                <w:rFonts w:cs="Arial"/>
                <w:sz w:val="16"/>
                <w:szCs w:val="16"/>
              </w:rPr>
              <w:t>Mandatory</w:t>
            </w:r>
          </w:p>
        </w:tc>
        <w:tc>
          <w:tcPr>
            <w:tcW w:w="992" w:type="dxa"/>
          </w:tcPr>
          <w:p w:rsidR="00D9175D" w:rsidRPr="00B8114A" w:rsidRDefault="00D9175D" w:rsidP="006D14AB">
            <w:pPr>
              <w:spacing w:before="60" w:after="60"/>
              <w:rPr>
                <w:rFonts w:cs="Arial"/>
                <w:sz w:val="16"/>
                <w:szCs w:val="16"/>
              </w:rPr>
            </w:pPr>
            <w:r>
              <w:rPr>
                <w:rFonts w:cs="Arial"/>
                <w:sz w:val="16"/>
                <w:szCs w:val="16"/>
              </w:rPr>
              <w:t>XML</w:t>
            </w:r>
          </w:p>
        </w:tc>
        <w:tc>
          <w:tcPr>
            <w:tcW w:w="850" w:type="dxa"/>
          </w:tcPr>
          <w:p w:rsidR="00D9175D" w:rsidRPr="00B8114A" w:rsidRDefault="00D9175D" w:rsidP="006D14AB">
            <w:pPr>
              <w:spacing w:before="60" w:after="60"/>
              <w:rPr>
                <w:rFonts w:cs="Arial"/>
                <w:sz w:val="16"/>
                <w:szCs w:val="16"/>
              </w:rPr>
            </w:pPr>
          </w:p>
        </w:tc>
        <w:tc>
          <w:tcPr>
            <w:tcW w:w="993" w:type="dxa"/>
          </w:tcPr>
          <w:p w:rsidR="00D9175D" w:rsidRDefault="00D9175D" w:rsidP="006D14AB">
            <w:pPr>
              <w:tabs>
                <w:tab w:val="left" w:pos="284"/>
              </w:tabs>
              <w:spacing w:before="60" w:after="60"/>
              <w:rPr>
                <w:rFonts w:cs="Arial"/>
                <w:sz w:val="16"/>
                <w:szCs w:val="16"/>
              </w:rPr>
            </w:pPr>
          </w:p>
        </w:tc>
        <w:tc>
          <w:tcPr>
            <w:tcW w:w="2471" w:type="dxa"/>
          </w:tcPr>
          <w:p w:rsidR="00D9175D" w:rsidRPr="00B8114A" w:rsidRDefault="0067654E" w:rsidP="0067654E">
            <w:pPr>
              <w:tabs>
                <w:tab w:val="left" w:pos="284"/>
              </w:tabs>
              <w:spacing w:before="60" w:after="60"/>
              <w:rPr>
                <w:rFonts w:cs="Arial"/>
                <w:sz w:val="16"/>
                <w:szCs w:val="16"/>
              </w:rPr>
            </w:pPr>
            <w:r>
              <w:rPr>
                <w:rFonts w:cs="Arial"/>
                <w:sz w:val="16"/>
                <w:szCs w:val="16"/>
              </w:rPr>
              <w:t xml:space="preserve">Must contain 1 or more </w:t>
            </w:r>
            <w:r w:rsidRPr="00BA5AC7">
              <w:rPr>
                <w:rFonts w:cs="Arial"/>
                <w:sz w:val="16"/>
                <w:szCs w:val="16"/>
              </w:rPr>
              <w:t>PurposeCode</w:t>
            </w:r>
            <w:r>
              <w:rPr>
                <w:rFonts w:cs="Arial"/>
                <w:sz w:val="16"/>
                <w:szCs w:val="16"/>
              </w:rPr>
              <w:t xml:space="preserve"> </w:t>
            </w:r>
            <w:r w:rsidR="00D9175D">
              <w:rPr>
                <w:rFonts w:cs="Arial"/>
                <w:sz w:val="16"/>
                <w:szCs w:val="16"/>
              </w:rPr>
              <w:t>nodes.</w:t>
            </w:r>
          </w:p>
        </w:tc>
      </w:tr>
      <w:tr w:rsidR="0067654E" w:rsidRPr="00B8114A" w:rsidTr="000F7540">
        <w:tc>
          <w:tcPr>
            <w:tcW w:w="2802" w:type="dxa"/>
          </w:tcPr>
          <w:p w:rsidR="0067654E" w:rsidRPr="00BA5AC7" w:rsidRDefault="0067654E" w:rsidP="006D14AB">
            <w:pPr>
              <w:spacing w:before="60" w:after="60"/>
              <w:rPr>
                <w:rFonts w:cs="Arial"/>
                <w:sz w:val="16"/>
                <w:szCs w:val="16"/>
              </w:rPr>
            </w:pPr>
            <w:r w:rsidRPr="00BA5AC7">
              <w:rPr>
                <w:rFonts w:cs="Arial"/>
                <w:sz w:val="16"/>
                <w:szCs w:val="16"/>
              </w:rPr>
              <w:t>PurposeCode</w:t>
            </w:r>
          </w:p>
        </w:tc>
        <w:tc>
          <w:tcPr>
            <w:tcW w:w="1134" w:type="dxa"/>
          </w:tcPr>
          <w:p w:rsidR="0067654E" w:rsidRPr="00B8114A" w:rsidRDefault="0067654E" w:rsidP="006D14AB">
            <w:pPr>
              <w:spacing w:before="60" w:after="60"/>
              <w:rPr>
                <w:rFonts w:cs="Arial"/>
                <w:sz w:val="16"/>
                <w:szCs w:val="16"/>
              </w:rPr>
            </w:pPr>
            <w:r>
              <w:rPr>
                <w:rFonts w:cs="Arial"/>
                <w:sz w:val="16"/>
                <w:szCs w:val="16"/>
              </w:rPr>
              <w:t>Mandatory</w:t>
            </w:r>
          </w:p>
        </w:tc>
        <w:tc>
          <w:tcPr>
            <w:tcW w:w="992" w:type="dxa"/>
          </w:tcPr>
          <w:p w:rsidR="0067654E" w:rsidRDefault="0067654E" w:rsidP="006D14AB">
            <w:pPr>
              <w:spacing w:before="60" w:after="60"/>
              <w:rPr>
                <w:rFonts w:cs="Arial"/>
                <w:sz w:val="16"/>
                <w:szCs w:val="16"/>
              </w:rPr>
            </w:pPr>
            <w:r>
              <w:rPr>
                <w:rFonts w:cs="Arial"/>
                <w:sz w:val="16"/>
                <w:szCs w:val="16"/>
              </w:rPr>
              <w:t>string</w:t>
            </w:r>
          </w:p>
        </w:tc>
        <w:tc>
          <w:tcPr>
            <w:tcW w:w="850" w:type="dxa"/>
          </w:tcPr>
          <w:p w:rsidR="0067654E" w:rsidRPr="00B8114A" w:rsidRDefault="0067654E" w:rsidP="006D14AB">
            <w:pPr>
              <w:spacing w:before="60" w:after="60"/>
              <w:rPr>
                <w:rFonts w:cs="Arial"/>
                <w:sz w:val="16"/>
                <w:szCs w:val="16"/>
              </w:rPr>
            </w:pPr>
          </w:p>
        </w:tc>
        <w:tc>
          <w:tcPr>
            <w:tcW w:w="993" w:type="dxa"/>
          </w:tcPr>
          <w:p w:rsidR="0067654E" w:rsidRDefault="0067654E" w:rsidP="006D14AB">
            <w:pPr>
              <w:tabs>
                <w:tab w:val="left" w:pos="284"/>
              </w:tabs>
              <w:spacing w:before="60" w:after="60"/>
              <w:rPr>
                <w:rFonts w:cs="Arial"/>
                <w:sz w:val="16"/>
                <w:szCs w:val="16"/>
              </w:rPr>
            </w:pPr>
          </w:p>
        </w:tc>
        <w:tc>
          <w:tcPr>
            <w:tcW w:w="2471" w:type="dxa"/>
          </w:tcPr>
          <w:p w:rsidR="0067654E" w:rsidRDefault="0067654E" w:rsidP="008B443C">
            <w:pPr>
              <w:tabs>
                <w:tab w:val="left" w:pos="284"/>
              </w:tabs>
              <w:spacing w:before="60" w:after="60"/>
              <w:rPr>
                <w:rFonts w:cs="Arial"/>
                <w:sz w:val="16"/>
                <w:szCs w:val="16"/>
              </w:rPr>
            </w:pPr>
            <w:r w:rsidRPr="00BA5AC7">
              <w:rPr>
                <w:rFonts w:cs="Arial"/>
                <w:sz w:val="16"/>
                <w:szCs w:val="16"/>
              </w:rPr>
              <w:t xml:space="preserve">Code from Reference </w:t>
            </w:r>
            <w:r w:rsidR="008B443C">
              <w:rPr>
                <w:rFonts w:cs="Arial"/>
                <w:sz w:val="16"/>
                <w:szCs w:val="16"/>
              </w:rPr>
              <w:t>d</w:t>
            </w:r>
            <w:r w:rsidRPr="00BA5AC7">
              <w:rPr>
                <w:rFonts w:cs="Arial"/>
                <w:sz w:val="16"/>
                <w:szCs w:val="16"/>
              </w:rPr>
              <w:t xml:space="preserve">ata </w:t>
            </w:r>
            <w:r w:rsidR="008B443C">
              <w:rPr>
                <w:rFonts w:cs="Arial"/>
                <w:sz w:val="16"/>
                <w:szCs w:val="16"/>
              </w:rPr>
              <w:t>f</w:t>
            </w:r>
            <w:r w:rsidRPr="00BA5AC7">
              <w:rPr>
                <w:rFonts w:cs="Arial"/>
                <w:sz w:val="16"/>
                <w:szCs w:val="16"/>
              </w:rPr>
              <w:t>ile</w:t>
            </w:r>
          </w:p>
          <w:p w:rsidR="00B540C3" w:rsidRDefault="00B540C3" w:rsidP="008B443C">
            <w:pPr>
              <w:tabs>
                <w:tab w:val="left" w:pos="284"/>
              </w:tabs>
              <w:spacing w:before="60" w:after="60"/>
              <w:rPr>
                <w:rFonts w:cs="Arial"/>
                <w:sz w:val="16"/>
                <w:szCs w:val="16"/>
              </w:rPr>
            </w:pPr>
          </w:p>
        </w:tc>
      </w:tr>
    </w:tbl>
    <w:p w:rsidR="00115714" w:rsidRDefault="00115714" w:rsidP="001A53B4">
      <w:pPr>
        <w:pStyle w:val="Heading4"/>
        <w:numPr>
          <w:ilvl w:val="3"/>
          <w:numId w:val="1"/>
        </w:numPr>
        <w:rPr>
          <w:i w:val="0"/>
        </w:rPr>
      </w:pPr>
      <w:r>
        <w:rPr>
          <w:i w:val="0"/>
        </w:rPr>
        <w:lastRenderedPageBreak/>
        <w:t>Session</w:t>
      </w:r>
      <w:r w:rsidRPr="00060ADA">
        <w:rPr>
          <w:i w:val="0"/>
        </w:rPr>
        <w:t xml:space="preserve"> Node XML</w:t>
      </w:r>
    </w:p>
    <w:p w:rsidR="00D80A18" w:rsidRPr="00EE0F9E" w:rsidRDefault="00115714" w:rsidP="0010673A">
      <w:pPr>
        <w:rPr>
          <w:rFonts w:ascii="Consolas" w:hAnsi="Consolas" w:cs="Consolas"/>
          <w:color w:val="000000"/>
          <w:sz w:val="14"/>
          <w:szCs w:val="14"/>
        </w:rPr>
      </w:pPr>
      <w:r>
        <w:t xml:space="preserve">Sample </w:t>
      </w:r>
      <w:r>
        <w:rPr>
          <w:i/>
        </w:rPr>
        <w:t>Session</w:t>
      </w:r>
      <w:r>
        <w:t xml:space="preserve"> node XML with Schema validation rules:</w:t>
      </w:r>
    </w:p>
    <w:p w:rsidR="0010673A" w:rsidRDefault="0010673A" w:rsidP="0010673A">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42"/>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w:t>
      </w:r>
      <w:r w:rsidRPr="00EE0F9E">
        <w:rPr>
          <w:rFonts w:ascii="Consolas" w:hAnsi="Consolas" w:cs="Consolas"/>
          <w:color w:val="0000FF"/>
          <w:sz w:val="14"/>
          <w:szCs w:val="14"/>
        </w:rPr>
        <w:t>&gt;</w:t>
      </w:r>
      <w:r w:rsidR="00D80A18" w:rsidRPr="00EE0F9E">
        <w:rPr>
          <w:rFonts w:ascii="Consolas" w:hAnsi="Consolas" w:cs="Consolas"/>
          <w:color w:val="0000FF"/>
          <w:sz w:val="14"/>
          <w:szCs w:val="14"/>
        </w:rPr>
        <w:t xml:space="preserve"> </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SessionId</w:t>
      </w:r>
      <w:r w:rsidRPr="00EE0F9E">
        <w:rPr>
          <w:rFonts w:ascii="Consolas" w:hAnsi="Consolas" w:cs="Consolas"/>
          <w:color w:val="0000FF"/>
          <w:sz w:val="14"/>
          <w:szCs w:val="14"/>
        </w:rPr>
        <w:t>&gt;</w:t>
      </w:r>
      <w:r w:rsidRPr="00EE0F9E">
        <w:rPr>
          <w:rFonts w:ascii="Consolas" w:hAnsi="Consolas" w:cs="Consolas"/>
          <w:color w:val="000000"/>
          <w:sz w:val="14"/>
          <w:szCs w:val="14"/>
        </w:rPr>
        <w:t>SS</w:t>
      </w:r>
      <w:r w:rsidR="009D6DB4">
        <w:rPr>
          <w:rFonts w:ascii="Consolas" w:hAnsi="Consolas" w:cs="Consolas"/>
          <w:color w:val="000000"/>
          <w:sz w:val="14"/>
          <w:szCs w:val="14"/>
        </w:rPr>
        <w:t>001</w:t>
      </w:r>
      <w:r w:rsidRPr="00EE0F9E">
        <w:rPr>
          <w:rFonts w:ascii="Consolas" w:hAnsi="Consolas" w:cs="Consolas"/>
          <w:color w:val="0000FF"/>
          <w:sz w:val="14"/>
          <w:szCs w:val="14"/>
        </w:rPr>
        <w:t>&lt;/</w:t>
      </w:r>
      <w:r w:rsidRPr="00EE0F9E">
        <w:rPr>
          <w:rFonts w:ascii="Consolas" w:hAnsi="Consolas" w:cs="Consolas"/>
          <w:color w:val="A31515"/>
          <w:sz w:val="14"/>
          <w:szCs w:val="14"/>
        </w:rPr>
        <w:t>SessionId</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CaseId</w:t>
      </w:r>
      <w:r w:rsidRPr="00EE0F9E">
        <w:rPr>
          <w:rFonts w:ascii="Consolas" w:hAnsi="Consolas" w:cs="Consolas"/>
          <w:color w:val="0000FF"/>
          <w:sz w:val="14"/>
          <w:szCs w:val="14"/>
        </w:rPr>
        <w:t>&gt;</w:t>
      </w:r>
      <w:r w:rsidRPr="00EE0F9E">
        <w:rPr>
          <w:rFonts w:ascii="Consolas" w:hAnsi="Consolas" w:cs="Consolas"/>
          <w:color w:val="000000"/>
          <w:sz w:val="14"/>
          <w:szCs w:val="14"/>
        </w:rPr>
        <w:t>CA</w:t>
      </w:r>
      <w:r w:rsidR="009D6DB4">
        <w:rPr>
          <w:rFonts w:ascii="Consolas" w:hAnsi="Consolas" w:cs="Consolas"/>
          <w:color w:val="000000"/>
          <w:sz w:val="14"/>
          <w:szCs w:val="14"/>
        </w:rPr>
        <w:t>0050</w:t>
      </w:r>
      <w:r w:rsidRPr="00EE0F9E">
        <w:rPr>
          <w:rFonts w:ascii="Consolas" w:hAnsi="Consolas" w:cs="Consolas"/>
          <w:color w:val="0000FF"/>
          <w:sz w:val="14"/>
          <w:szCs w:val="14"/>
        </w:rPr>
        <w:t>&lt;/</w:t>
      </w:r>
      <w:r w:rsidRPr="00EE0F9E">
        <w:rPr>
          <w:rFonts w:ascii="Consolas" w:hAnsi="Consolas" w:cs="Consolas"/>
          <w:color w:val="A31515"/>
          <w:sz w:val="14"/>
          <w:szCs w:val="14"/>
        </w:rPr>
        <w:t>CaseId</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 and should be valid datetime</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SessionDate</w:t>
      </w:r>
      <w:r w:rsidRPr="00EE0F9E">
        <w:rPr>
          <w:rFonts w:ascii="Consolas" w:hAnsi="Consolas" w:cs="Consolas"/>
          <w:color w:val="0000FF"/>
          <w:sz w:val="14"/>
          <w:szCs w:val="14"/>
        </w:rPr>
        <w:t>&gt;</w:t>
      </w:r>
      <w:r w:rsidRPr="00EE0F9E">
        <w:rPr>
          <w:rFonts w:ascii="Consolas" w:hAnsi="Consolas" w:cs="Consolas"/>
          <w:color w:val="000000"/>
          <w:sz w:val="14"/>
          <w:szCs w:val="14"/>
        </w:rPr>
        <w:t>2014-07-30</w:t>
      </w:r>
      <w:r w:rsidRPr="00EE0F9E">
        <w:rPr>
          <w:rFonts w:ascii="Consolas" w:hAnsi="Consolas" w:cs="Consolas"/>
          <w:color w:val="0000FF"/>
          <w:sz w:val="14"/>
          <w:szCs w:val="14"/>
        </w:rPr>
        <w:t>&lt;/</w:t>
      </w:r>
      <w:r w:rsidRPr="00EE0F9E">
        <w:rPr>
          <w:rFonts w:ascii="Consolas" w:hAnsi="Consolas" w:cs="Consolas"/>
          <w:color w:val="A31515"/>
          <w:sz w:val="14"/>
          <w:szCs w:val="14"/>
        </w:rPr>
        <w:t>SessionDate</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Mandatory. Values allowed </w:t>
      </w:r>
      <w:r w:rsidR="00CE0D54" w:rsidRPr="00EE0F9E">
        <w:rPr>
          <w:rFonts w:ascii="Consolas" w:hAnsi="Consolas" w:cs="Consolas"/>
          <w:color w:val="008000"/>
          <w:sz w:val="14"/>
          <w:szCs w:val="14"/>
        </w:rPr>
        <w:t>integers</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ServiceTypeId</w:t>
      </w:r>
      <w:r w:rsidRPr="00EE0F9E">
        <w:rPr>
          <w:rFonts w:ascii="Consolas" w:hAnsi="Consolas" w:cs="Consolas"/>
          <w:color w:val="0000FF"/>
          <w:sz w:val="14"/>
          <w:szCs w:val="14"/>
        </w:rPr>
        <w:t>&gt;</w:t>
      </w:r>
      <w:r w:rsidRPr="00EE0F9E">
        <w:rPr>
          <w:rFonts w:ascii="Consolas" w:hAnsi="Consolas" w:cs="Consolas"/>
          <w:color w:val="000000"/>
          <w:sz w:val="14"/>
          <w:szCs w:val="14"/>
        </w:rPr>
        <w:t>5</w:t>
      </w:r>
      <w:r w:rsidRPr="00EE0F9E">
        <w:rPr>
          <w:rFonts w:ascii="Consolas" w:hAnsi="Consolas" w:cs="Consolas"/>
          <w:color w:val="0000FF"/>
          <w:sz w:val="14"/>
          <w:szCs w:val="14"/>
        </w:rPr>
        <w:t>&lt;/</w:t>
      </w:r>
      <w:r w:rsidRPr="00EE0F9E">
        <w:rPr>
          <w:rFonts w:ascii="Consolas" w:hAnsi="Consolas" w:cs="Consolas"/>
          <w:color w:val="A31515"/>
          <w:sz w:val="14"/>
          <w:szCs w:val="14"/>
        </w:rPr>
        <w:t>ServiceTypeId</w:t>
      </w:r>
      <w:r w:rsidRPr="00EE0F9E">
        <w:rPr>
          <w:rFonts w:ascii="Consolas" w:hAnsi="Consolas" w:cs="Consolas"/>
          <w:color w:val="0000FF"/>
          <w:sz w:val="14"/>
          <w:szCs w:val="14"/>
        </w:rPr>
        <w:t>&gt;</w:t>
      </w:r>
    </w:p>
    <w:p w:rsidR="00A61CAE" w:rsidRDefault="00A61CAE"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00A61CAE" w:rsidRPr="00EE0F9E">
        <w:rPr>
          <w:rFonts w:ascii="Consolas" w:hAnsi="Consolas" w:cs="Consolas"/>
          <w:color w:val="0000FF"/>
          <w:sz w:val="14"/>
          <w:szCs w:val="14"/>
        </w:rPr>
        <w:t>--</w:t>
      </w:r>
      <w:r w:rsidR="00A61CAE">
        <w:rPr>
          <w:rFonts w:ascii="Consolas" w:hAnsi="Consolas" w:cs="Consolas"/>
          <w:color w:val="008000"/>
          <w:sz w:val="14"/>
          <w:szCs w:val="14"/>
        </w:rPr>
        <w:t>if present must have a valid integer value</w:t>
      </w:r>
      <w:r w:rsidRPr="00EE0F9E">
        <w:rPr>
          <w:rFonts w:ascii="Consolas" w:hAnsi="Consolas" w:cs="Consolas"/>
          <w:color w:val="008000"/>
          <w:sz w:val="14"/>
          <w:szCs w:val="14"/>
        </w:rPr>
        <w:t xml:space="preserve"> allowed integers between 0 - 999 </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TotalNumberOfUnidentifiedClients</w:t>
      </w:r>
      <w:r w:rsidRPr="00EE0F9E">
        <w:rPr>
          <w:rFonts w:ascii="Consolas" w:hAnsi="Consolas" w:cs="Consolas"/>
          <w:color w:val="0000FF"/>
          <w:sz w:val="14"/>
          <w:szCs w:val="14"/>
        </w:rPr>
        <w:t>&gt;</w:t>
      </w:r>
      <w:r w:rsidRPr="00EE0F9E">
        <w:rPr>
          <w:rFonts w:ascii="Consolas" w:hAnsi="Consolas" w:cs="Consolas"/>
          <w:color w:val="000000"/>
          <w:sz w:val="14"/>
          <w:szCs w:val="14"/>
        </w:rPr>
        <w:t>0</w:t>
      </w:r>
      <w:r w:rsidRPr="00EE0F9E">
        <w:rPr>
          <w:rFonts w:ascii="Consolas" w:hAnsi="Consolas" w:cs="Consolas"/>
          <w:color w:val="0000FF"/>
          <w:sz w:val="14"/>
          <w:szCs w:val="14"/>
        </w:rPr>
        <w:t>&lt;/</w:t>
      </w:r>
      <w:r w:rsidRPr="00EE0F9E">
        <w:rPr>
          <w:rFonts w:ascii="Consolas" w:hAnsi="Consolas" w:cs="Consolas"/>
          <w:color w:val="A31515"/>
          <w:sz w:val="14"/>
          <w:szCs w:val="14"/>
        </w:rPr>
        <w:t>TotalNumberOfUnidentifiedClients</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 If provided. Values allowed decimals</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FeesCharged</w:t>
      </w:r>
      <w:r w:rsidRPr="00EE0F9E">
        <w:rPr>
          <w:rFonts w:ascii="Consolas" w:hAnsi="Consolas" w:cs="Consolas"/>
          <w:color w:val="0000FF"/>
          <w:sz w:val="14"/>
          <w:szCs w:val="14"/>
        </w:rPr>
        <w:t>&gt;</w:t>
      </w:r>
      <w:r w:rsidRPr="00EE0F9E">
        <w:rPr>
          <w:rFonts w:ascii="Consolas" w:hAnsi="Consolas" w:cs="Consolas"/>
          <w:color w:val="000000"/>
          <w:sz w:val="14"/>
          <w:szCs w:val="14"/>
        </w:rPr>
        <w:t>1.00</w:t>
      </w:r>
      <w:r w:rsidRPr="00EE0F9E">
        <w:rPr>
          <w:rFonts w:ascii="Consolas" w:hAnsi="Consolas" w:cs="Consolas"/>
          <w:color w:val="0000FF"/>
          <w:sz w:val="14"/>
          <w:szCs w:val="14"/>
        </w:rPr>
        <w:t>&lt;/</w:t>
      </w:r>
      <w:r w:rsidRPr="00EE0F9E">
        <w:rPr>
          <w:rFonts w:ascii="Consolas" w:hAnsi="Consolas" w:cs="Consolas"/>
          <w:color w:val="A31515"/>
          <w:sz w:val="14"/>
          <w:szCs w:val="14"/>
        </w:rPr>
        <w:t>FeesCharged</w:t>
      </w:r>
      <w:r w:rsidRPr="00EE0F9E">
        <w:rPr>
          <w:rFonts w:ascii="Consolas" w:hAnsi="Consolas" w:cs="Consolas"/>
          <w:color w:val="0000FF"/>
          <w:sz w:val="14"/>
          <w:szCs w:val="14"/>
        </w:rPr>
        <w:t>&gt;</w:t>
      </w:r>
    </w:p>
    <w:p w:rsidR="00AE3E8F" w:rsidRDefault="00AE3E8F" w:rsidP="00AE3E8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AE3E8F" w:rsidRDefault="00AE3E8F" w:rsidP="00AE3E8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w:t>
      </w:r>
      <w:r w:rsidRPr="007F6D00">
        <w:rPr>
          <w:rFonts w:ascii="Consolas" w:hAnsi="Consolas" w:cs="Consolas"/>
          <w:color w:val="008000"/>
          <w:sz w:val="14"/>
          <w:szCs w:val="14"/>
        </w:rPr>
        <w:t>then a value must be provided.</w:t>
      </w:r>
      <w:r w:rsidRPr="00EE0F9E">
        <w:rPr>
          <w:rFonts w:ascii="Consolas" w:hAnsi="Consolas" w:cs="Consolas"/>
          <w:color w:val="0000FF"/>
          <w:sz w:val="14"/>
          <w:szCs w:val="14"/>
        </w:rPr>
        <w:t>--&gt;</w:t>
      </w:r>
    </w:p>
    <w:p w:rsidR="00AE3E8F" w:rsidRDefault="00AE3E8F" w:rsidP="00AE3E8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AE3E8F">
        <w:rPr>
          <w:rFonts w:ascii="Consolas" w:hAnsi="Consolas" w:cs="Consolas"/>
          <w:color w:val="A31515"/>
          <w:sz w:val="14"/>
          <w:szCs w:val="14"/>
        </w:rPr>
        <w:t>MoneyBusinessCommunityEducationWorkshopCode</w:t>
      </w:r>
      <w:r w:rsidRPr="00EE0F9E">
        <w:rPr>
          <w:rFonts w:ascii="Consolas" w:hAnsi="Consolas" w:cs="Consolas"/>
          <w:color w:val="0000FF"/>
          <w:sz w:val="14"/>
          <w:szCs w:val="14"/>
        </w:rPr>
        <w:t>&gt;</w:t>
      </w:r>
      <w:r w:rsidRPr="00AE3E8F">
        <w:rPr>
          <w:rFonts w:ascii="Consolas" w:hAnsi="Consolas" w:cs="Consolas"/>
          <w:color w:val="000000"/>
          <w:sz w:val="14"/>
          <w:szCs w:val="14"/>
        </w:rPr>
        <w:t>WRK01</w:t>
      </w:r>
      <w:r w:rsidRPr="00EE0F9E">
        <w:rPr>
          <w:rFonts w:ascii="Consolas" w:hAnsi="Consolas" w:cs="Consolas"/>
          <w:color w:val="0000FF"/>
          <w:sz w:val="14"/>
          <w:szCs w:val="14"/>
        </w:rPr>
        <w:t>&lt;/</w:t>
      </w:r>
      <w:r w:rsidRPr="00AE3E8F">
        <w:rPr>
          <w:rFonts w:ascii="Consolas" w:hAnsi="Consolas" w:cs="Consolas"/>
          <w:color w:val="A31515"/>
          <w:sz w:val="14"/>
          <w:szCs w:val="14"/>
        </w:rPr>
        <w:t>MoneyBusinessCommunityEducationWorkshopCode</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If element is present in the XML, then a value of true or false in lower case must be provided</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InterpreterPresent</w:t>
      </w:r>
      <w:r w:rsidRPr="00EE0F9E">
        <w:rPr>
          <w:rFonts w:ascii="Consolas" w:hAnsi="Consolas" w:cs="Consolas"/>
          <w:color w:val="0000FF"/>
          <w:sz w:val="14"/>
          <w:szCs w:val="14"/>
        </w:rPr>
        <w:t>&gt;</w:t>
      </w:r>
      <w:r w:rsidRPr="00EE0F9E">
        <w:rPr>
          <w:rFonts w:ascii="Consolas" w:hAnsi="Consolas" w:cs="Consolas"/>
          <w:color w:val="000000"/>
          <w:sz w:val="14"/>
          <w:szCs w:val="14"/>
        </w:rPr>
        <w:t>true</w:t>
      </w:r>
      <w:r w:rsidRPr="00EE0F9E">
        <w:rPr>
          <w:rFonts w:ascii="Consolas" w:hAnsi="Consolas" w:cs="Consolas"/>
          <w:color w:val="0000FF"/>
          <w:sz w:val="14"/>
          <w:szCs w:val="14"/>
        </w:rPr>
        <w:t>&lt;/</w:t>
      </w:r>
      <w:r w:rsidRPr="00EE0F9E">
        <w:rPr>
          <w:rFonts w:ascii="Consolas" w:hAnsi="Consolas" w:cs="Consolas"/>
          <w:color w:val="A31515"/>
          <w:sz w:val="14"/>
          <w:szCs w:val="14"/>
        </w:rPr>
        <w:t>InterpreterPresent</w:t>
      </w:r>
      <w:r w:rsidRPr="00EE0F9E">
        <w:rPr>
          <w:rFonts w:ascii="Consolas" w:hAnsi="Consolas" w:cs="Consolas"/>
          <w:color w:val="0000FF"/>
          <w:sz w:val="14"/>
          <w:szCs w:val="14"/>
        </w:rPr>
        <w:t>&gt;</w:t>
      </w:r>
    </w:p>
    <w:p w:rsidR="00425487" w:rsidRDefault="00425487" w:rsidP="0042548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425487" w:rsidRDefault="00425487"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A61CAE">
        <w:rPr>
          <w:rFonts w:ascii="Consolas" w:hAnsi="Consolas" w:cs="Consolas"/>
          <w:color w:val="A31515"/>
          <w:sz w:val="14"/>
          <w:szCs w:val="14"/>
        </w:rPr>
        <w:t>ServiceSettingCode</w:t>
      </w:r>
      <w:r w:rsidRPr="00EE0F9E">
        <w:rPr>
          <w:rFonts w:ascii="Consolas" w:hAnsi="Consolas" w:cs="Consolas"/>
          <w:color w:val="0000FF"/>
          <w:sz w:val="14"/>
          <w:szCs w:val="14"/>
        </w:rPr>
        <w:t>&gt;</w:t>
      </w:r>
      <w:r w:rsidR="00EA185D">
        <w:rPr>
          <w:rFonts w:ascii="Consolas" w:hAnsi="Consolas" w:cs="Consolas"/>
          <w:color w:val="000000"/>
          <w:sz w:val="14"/>
          <w:szCs w:val="14"/>
        </w:rPr>
        <w:t>COMMVENUE</w:t>
      </w:r>
      <w:r w:rsidRPr="00EE0F9E">
        <w:rPr>
          <w:rFonts w:ascii="Consolas" w:hAnsi="Consolas" w:cs="Consolas"/>
          <w:color w:val="0000FF"/>
          <w:sz w:val="14"/>
          <w:szCs w:val="14"/>
        </w:rPr>
        <w:t>&lt;/</w:t>
      </w:r>
      <w:r w:rsidRPr="00A61CAE">
        <w:rPr>
          <w:rFonts w:ascii="Consolas" w:hAnsi="Consolas" w:cs="Consolas"/>
          <w:color w:val="A31515"/>
          <w:sz w:val="14"/>
          <w:szCs w:val="14"/>
        </w:rPr>
        <w:t>ServiceSettingCode</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SessionClients</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SessionClient</w:t>
      </w:r>
      <w:r w:rsidRPr="00EE0F9E">
        <w:rPr>
          <w:rFonts w:ascii="Consolas" w:hAnsi="Consolas" w:cs="Consolas"/>
          <w:color w:val="0000FF"/>
          <w:sz w:val="14"/>
          <w:szCs w:val="14"/>
        </w:rPr>
        <w:t>&gt;</w:t>
      </w:r>
    </w:p>
    <w:p w:rsidR="00257ACD" w:rsidRDefault="00D80A18" w:rsidP="00257ACD">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ClientId</w:t>
      </w:r>
      <w:r w:rsidRPr="00EE0F9E">
        <w:rPr>
          <w:rFonts w:ascii="Consolas" w:hAnsi="Consolas" w:cs="Consolas"/>
          <w:color w:val="0000FF"/>
          <w:sz w:val="14"/>
          <w:szCs w:val="14"/>
        </w:rPr>
        <w:t>&gt;</w:t>
      </w:r>
      <w:r w:rsidRPr="00EE0F9E">
        <w:rPr>
          <w:rFonts w:ascii="Consolas" w:hAnsi="Consolas" w:cs="Consolas"/>
          <w:color w:val="000000"/>
          <w:sz w:val="14"/>
          <w:szCs w:val="14"/>
        </w:rPr>
        <w:t>CL</w:t>
      </w:r>
      <w:r w:rsidR="009D6DB4">
        <w:rPr>
          <w:rFonts w:ascii="Consolas" w:hAnsi="Consolas" w:cs="Consolas"/>
          <w:color w:val="000000"/>
          <w:sz w:val="14"/>
          <w:szCs w:val="14"/>
        </w:rPr>
        <w:t>0012</w:t>
      </w:r>
      <w:r w:rsidRPr="00EE0F9E">
        <w:rPr>
          <w:rFonts w:ascii="Consolas" w:hAnsi="Consolas" w:cs="Consolas"/>
          <w:color w:val="0000FF"/>
          <w:sz w:val="14"/>
          <w:szCs w:val="14"/>
        </w:rPr>
        <w:t>&lt;/</w:t>
      </w:r>
      <w:r w:rsidRPr="00EE0F9E">
        <w:rPr>
          <w:rFonts w:ascii="Consolas" w:hAnsi="Consolas" w:cs="Consolas"/>
          <w:color w:val="A31515"/>
          <w:sz w:val="14"/>
          <w:szCs w:val="14"/>
        </w:rPr>
        <w:t>ClientId</w:t>
      </w:r>
      <w:r w:rsidRPr="00EE0F9E">
        <w:rPr>
          <w:rFonts w:ascii="Consolas" w:hAnsi="Consolas" w:cs="Consolas"/>
          <w:color w:val="0000FF"/>
          <w:sz w:val="14"/>
          <w:szCs w:val="14"/>
        </w:rPr>
        <w:t>&gt;</w:t>
      </w:r>
    </w:p>
    <w:p w:rsidR="00262CD2"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ParticipationCode</w:t>
      </w:r>
      <w:r w:rsidRPr="00EE0F9E">
        <w:rPr>
          <w:rFonts w:ascii="Consolas" w:hAnsi="Consolas" w:cs="Consolas"/>
          <w:color w:val="0000FF"/>
          <w:sz w:val="14"/>
          <w:szCs w:val="14"/>
        </w:rPr>
        <w:t>&gt;</w:t>
      </w:r>
      <w:r w:rsidRPr="00EE0F9E">
        <w:rPr>
          <w:rFonts w:ascii="Consolas" w:hAnsi="Consolas" w:cs="Consolas"/>
          <w:color w:val="000000"/>
          <w:sz w:val="14"/>
          <w:szCs w:val="14"/>
        </w:rPr>
        <w:t>CLIENT</w:t>
      </w:r>
      <w:r w:rsidRPr="00EE0F9E">
        <w:rPr>
          <w:rFonts w:ascii="Consolas" w:hAnsi="Consolas" w:cs="Consolas"/>
          <w:color w:val="0000FF"/>
          <w:sz w:val="14"/>
          <w:szCs w:val="14"/>
        </w:rPr>
        <w:t>&lt;/</w:t>
      </w:r>
      <w:r w:rsidRPr="00EE0F9E">
        <w:rPr>
          <w:rFonts w:ascii="Consolas" w:hAnsi="Consolas" w:cs="Consolas"/>
          <w:color w:val="A31515"/>
          <w:sz w:val="14"/>
          <w:szCs w:val="14"/>
        </w:rPr>
        <w:t>ParticipationCode</w:t>
      </w:r>
      <w:r w:rsidRPr="00EE0F9E">
        <w:rPr>
          <w:rFonts w:ascii="Consolas" w:hAnsi="Consolas" w:cs="Consolas"/>
          <w:color w:val="0000FF"/>
          <w:sz w:val="14"/>
          <w:szCs w:val="14"/>
        </w:rPr>
        <w:t>&gt;</w:t>
      </w:r>
    </w:p>
    <w:p w:rsidR="00262CD2"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262CD2"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20"/>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then </w:t>
      </w:r>
      <w:r w:rsidR="00CE0D54" w:rsidRPr="00EE0F9E">
        <w:rPr>
          <w:rFonts w:ascii="Consolas" w:hAnsi="Consolas" w:cs="Consolas"/>
          <w:color w:val="008000"/>
          <w:sz w:val="14"/>
          <w:szCs w:val="14"/>
        </w:rPr>
        <w:t>at least</w:t>
      </w:r>
      <w:r w:rsidRPr="00EE0F9E">
        <w:rPr>
          <w:rFonts w:ascii="Consolas" w:hAnsi="Consolas" w:cs="Consolas"/>
          <w:color w:val="008000"/>
          <w:sz w:val="14"/>
          <w:szCs w:val="14"/>
        </w:rPr>
        <w:t xml:space="preserve"> 1 Referral must be provided.</w:t>
      </w:r>
      <w:r w:rsidRPr="00EE0F9E">
        <w:rPr>
          <w:rFonts w:ascii="Consolas" w:hAnsi="Consolas" w:cs="Consolas"/>
          <w:color w:val="0000FF"/>
          <w:sz w:val="14"/>
          <w:szCs w:val="14"/>
        </w:rPr>
        <w:t>--&gt;</w:t>
      </w:r>
    </w:p>
    <w:p w:rsidR="00310F58"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20"/>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ClientReferralOutWithPurpose</w:t>
      </w:r>
      <w:r w:rsidRPr="00EE0F9E">
        <w:rPr>
          <w:rFonts w:ascii="Consolas" w:hAnsi="Consolas" w:cs="Consolas"/>
          <w:color w:val="0000FF"/>
          <w:sz w:val="14"/>
          <w:szCs w:val="14"/>
        </w:rPr>
        <w:t>&gt;</w:t>
      </w:r>
    </w:p>
    <w:p w:rsidR="0070369F" w:rsidRDefault="00D80A18" w:rsidP="0070369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Referral</w:t>
      </w:r>
      <w:r w:rsidRPr="00EE0F9E">
        <w:rPr>
          <w:rFonts w:ascii="Consolas" w:hAnsi="Consolas" w:cs="Consolas"/>
          <w:color w:val="0000FF"/>
          <w:sz w:val="14"/>
          <w:szCs w:val="14"/>
        </w:rPr>
        <w:t>&gt;</w:t>
      </w:r>
    </w:p>
    <w:p w:rsidR="0070369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70369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TypeCode</w:t>
      </w:r>
      <w:r w:rsidRPr="00EE0F9E">
        <w:rPr>
          <w:rFonts w:ascii="Consolas" w:hAnsi="Consolas" w:cs="Consolas"/>
          <w:color w:val="0000FF"/>
          <w:sz w:val="14"/>
          <w:szCs w:val="14"/>
        </w:rPr>
        <w:t>&gt;</w:t>
      </w:r>
      <w:r w:rsidRPr="00EE0F9E">
        <w:rPr>
          <w:rFonts w:ascii="Consolas" w:hAnsi="Consolas" w:cs="Consolas"/>
          <w:color w:val="000000"/>
          <w:sz w:val="14"/>
          <w:szCs w:val="14"/>
        </w:rPr>
        <w:t>EXTERNAL</w:t>
      </w:r>
      <w:r w:rsidRPr="00EE0F9E">
        <w:rPr>
          <w:rFonts w:ascii="Consolas" w:hAnsi="Consolas" w:cs="Consolas"/>
          <w:color w:val="0000FF"/>
          <w:sz w:val="14"/>
          <w:szCs w:val="14"/>
        </w:rPr>
        <w:t>&lt;/</w:t>
      </w:r>
      <w:r w:rsidRPr="00EE0F9E">
        <w:rPr>
          <w:rFonts w:ascii="Consolas" w:hAnsi="Consolas" w:cs="Consolas"/>
          <w:color w:val="A31515"/>
          <w:sz w:val="14"/>
          <w:szCs w:val="14"/>
        </w:rPr>
        <w:t>TypeCode</w:t>
      </w:r>
      <w:r w:rsidRPr="00EE0F9E">
        <w:rPr>
          <w:rFonts w:ascii="Consolas" w:hAnsi="Consolas" w:cs="Consolas"/>
          <w:color w:val="0000FF"/>
          <w:sz w:val="14"/>
          <w:szCs w:val="14"/>
        </w:rPr>
        <w:t>&gt;</w:t>
      </w:r>
    </w:p>
    <w:p w:rsidR="0070369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D11C39"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PurposeCodes</w:t>
      </w:r>
      <w:r w:rsidRPr="00EE0F9E">
        <w:rPr>
          <w:rFonts w:ascii="Consolas" w:hAnsi="Consolas" w:cs="Consolas"/>
          <w:color w:val="0000FF"/>
          <w:sz w:val="14"/>
          <w:szCs w:val="14"/>
        </w:rPr>
        <w:t>&gt;</w:t>
      </w:r>
    </w:p>
    <w:p w:rsidR="00D11C39"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 1 or more Purpose must be provided.</w:t>
      </w:r>
      <w:r w:rsidRPr="00EE0F9E">
        <w:rPr>
          <w:rFonts w:ascii="Consolas" w:hAnsi="Consolas" w:cs="Consolas"/>
          <w:color w:val="0000FF"/>
          <w:sz w:val="14"/>
          <w:szCs w:val="14"/>
        </w:rPr>
        <w:t>--&gt;</w:t>
      </w:r>
    </w:p>
    <w:p w:rsidR="00D11C39"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r w:rsidRPr="00EE0F9E">
        <w:rPr>
          <w:rFonts w:ascii="Consolas" w:hAnsi="Consolas" w:cs="Consolas"/>
          <w:color w:val="000000"/>
          <w:sz w:val="14"/>
          <w:szCs w:val="14"/>
        </w:rPr>
        <w:t>HOUSING</w:t>
      </w: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p>
    <w:p w:rsidR="00D11C39"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r w:rsidRPr="00EE0F9E">
        <w:rPr>
          <w:rFonts w:ascii="Consolas" w:hAnsi="Consolas" w:cs="Consolas"/>
          <w:color w:val="000000"/>
          <w:sz w:val="14"/>
          <w:szCs w:val="14"/>
        </w:rPr>
        <w:t>PHYSICAL</w:t>
      </w: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PurposeCodes</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Referral</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Referral</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TypeCode</w:t>
      </w:r>
      <w:r w:rsidRPr="00EE0F9E">
        <w:rPr>
          <w:rFonts w:ascii="Consolas" w:hAnsi="Consolas" w:cs="Consolas"/>
          <w:color w:val="0000FF"/>
          <w:sz w:val="14"/>
          <w:szCs w:val="14"/>
        </w:rPr>
        <w:t>&gt;</w:t>
      </w:r>
      <w:r w:rsidRPr="00EE0F9E">
        <w:rPr>
          <w:rFonts w:ascii="Consolas" w:hAnsi="Consolas" w:cs="Consolas"/>
          <w:color w:val="000000"/>
          <w:sz w:val="14"/>
          <w:szCs w:val="14"/>
        </w:rPr>
        <w:t>INTERNAL</w:t>
      </w:r>
      <w:r w:rsidRPr="00EE0F9E">
        <w:rPr>
          <w:rFonts w:ascii="Consolas" w:hAnsi="Consolas" w:cs="Consolas"/>
          <w:color w:val="0000FF"/>
          <w:sz w:val="14"/>
          <w:szCs w:val="14"/>
        </w:rPr>
        <w:t>&lt;/</w:t>
      </w:r>
      <w:r w:rsidRPr="00EE0F9E">
        <w:rPr>
          <w:rFonts w:ascii="Consolas" w:hAnsi="Consolas" w:cs="Consolas"/>
          <w:color w:val="A31515"/>
          <w:sz w:val="14"/>
          <w:szCs w:val="14"/>
        </w:rPr>
        <w:t>TypeCode</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Mandatory.</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PurposeCodes</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 1 or more Purpose must be provided.</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r w:rsidRPr="00EE0F9E">
        <w:rPr>
          <w:rFonts w:ascii="Consolas" w:hAnsi="Consolas" w:cs="Consolas"/>
          <w:color w:val="000000"/>
          <w:sz w:val="14"/>
          <w:szCs w:val="14"/>
        </w:rPr>
        <w:t>PERSONAL</w:t>
      </w: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27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r w:rsidRPr="00EE0F9E">
        <w:rPr>
          <w:rFonts w:ascii="Consolas" w:hAnsi="Consolas" w:cs="Consolas"/>
          <w:color w:val="000000"/>
          <w:sz w:val="14"/>
          <w:szCs w:val="14"/>
        </w:rPr>
        <w:t>PHYSICAL</w:t>
      </w:r>
      <w:r w:rsidRPr="00EE0F9E">
        <w:rPr>
          <w:rFonts w:ascii="Consolas" w:hAnsi="Consolas" w:cs="Consolas"/>
          <w:color w:val="0000FF"/>
          <w:sz w:val="14"/>
          <w:szCs w:val="14"/>
        </w:rPr>
        <w:t>&lt;/</w:t>
      </w:r>
      <w:r w:rsidRPr="00EE0F9E">
        <w:rPr>
          <w:rFonts w:ascii="Consolas" w:hAnsi="Consolas" w:cs="Consolas"/>
          <w:color w:val="A31515"/>
          <w:sz w:val="14"/>
          <w:szCs w:val="14"/>
        </w:rPr>
        <w:t>PurposeCode</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134"/>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PurposeCodes</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993"/>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Referral</w:t>
      </w:r>
      <w:r w:rsidRPr="00EE0F9E">
        <w:rPr>
          <w:rFonts w:ascii="Consolas" w:hAnsi="Consolas" w:cs="Consolas"/>
          <w:color w:val="0000FF"/>
          <w:sz w:val="14"/>
          <w:szCs w:val="14"/>
        </w:rPr>
        <w:t>&gt;</w:t>
      </w:r>
    </w:p>
    <w:p w:rsidR="00D954DF"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720"/>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ClientReferralOutWithPurpose</w:t>
      </w:r>
      <w:r w:rsidRPr="00EE0F9E">
        <w:rPr>
          <w:rFonts w:ascii="Consolas" w:hAnsi="Consolas" w:cs="Consolas"/>
          <w:color w:val="0000FF"/>
          <w:sz w:val="14"/>
          <w:szCs w:val="14"/>
        </w:rPr>
        <w:t>&gt;</w:t>
      </w:r>
    </w:p>
    <w:p w:rsidR="00D954DF"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SessionClient</w:t>
      </w:r>
      <w:r w:rsidRPr="00EE0F9E">
        <w:rPr>
          <w:rFonts w:ascii="Consolas" w:hAnsi="Consolas" w:cs="Consolas"/>
          <w:color w:val="0000FF"/>
          <w:sz w:val="14"/>
          <w:szCs w:val="14"/>
        </w:rPr>
        <w:t>&gt;</w:t>
      </w:r>
    </w:p>
    <w:p w:rsidR="00115B2F" w:rsidRDefault="00D80A18"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SessionClients</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Values allowed </w:t>
      </w:r>
      <w:r>
        <w:rPr>
          <w:rFonts w:ascii="Consolas" w:hAnsi="Consolas" w:cs="Consolas"/>
          <w:color w:val="008000"/>
          <w:sz w:val="14"/>
          <w:szCs w:val="14"/>
        </w:rPr>
        <w:t>Int</w:t>
      </w:r>
      <w:r w:rsidRPr="00EE0F9E">
        <w:rPr>
          <w:rFonts w:ascii="Consolas" w:hAnsi="Consolas" w:cs="Consolas"/>
          <w:color w:val="0000FF"/>
          <w:sz w:val="14"/>
          <w:szCs w:val="14"/>
        </w:rPr>
        <w:t xml:space="preserve"> --&gt;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5E1ED9">
        <w:rPr>
          <w:rFonts w:ascii="Consolas" w:hAnsi="Consolas" w:cs="Consolas"/>
          <w:color w:val="A31515"/>
          <w:sz w:val="14"/>
          <w:szCs w:val="14"/>
        </w:rPr>
        <w:t>TimeMinutes</w:t>
      </w:r>
      <w:r w:rsidRPr="00EE0F9E">
        <w:rPr>
          <w:rFonts w:ascii="Consolas" w:hAnsi="Consolas" w:cs="Consolas"/>
          <w:color w:val="0000FF"/>
          <w:sz w:val="14"/>
          <w:szCs w:val="14"/>
        </w:rPr>
        <w:t>&gt;</w:t>
      </w:r>
      <w:r>
        <w:rPr>
          <w:rFonts w:ascii="Consolas" w:hAnsi="Consolas" w:cs="Consolas"/>
          <w:color w:val="000000"/>
          <w:sz w:val="14"/>
          <w:szCs w:val="14"/>
        </w:rPr>
        <w:t>10</w:t>
      </w:r>
      <w:r w:rsidRPr="00EE0F9E">
        <w:rPr>
          <w:rFonts w:ascii="Consolas" w:hAnsi="Consolas" w:cs="Consolas"/>
          <w:color w:val="0000FF"/>
          <w:sz w:val="14"/>
          <w:szCs w:val="14"/>
        </w:rPr>
        <w:t>&lt;/</w:t>
      </w:r>
      <w:r w:rsidRPr="005E1ED9">
        <w:rPr>
          <w:rFonts w:ascii="Consolas" w:hAnsi="Consolas" w:cs="Consolas"/>
          <w:color w:val="A31515"/>
          <w:sz w:val="14"/>
          <w:szCs w:val="14"/>
        </w:rPr>
        <w:t>TimeMinutes</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Values allowed </w:t>
      </w:r>
      <w:r>
        <w:rPr>
          <w:rFonts w:ascii="Consolas" w:hAnsi="Consolas" w:cs="Consolas"/>
          <w:color w:val="008000"/>
          <w:sz w:val="14"/>
          <w:szCs w:val="14"/>
        </w:rPr>
        <w:t>Int</w:t>
      </w:r>
      <w:r w:rsidRPr="00EE0F9E">
        <w:rPr>
          <w:rFonts w:ascii="Consolas" w:hAnsi="Consolas" w:cs="Consolas"/>
          <w:color w:val="0000FF"/>
          <w:sz w:val="14"/>
          <w:szCs w:val="14"/>
        </w:rPr>
        <w:t xml:space="preserve"> --&gt;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Pr>
          <w:rFonts w:ascii="Consolas" w:hAnsi="Consolas" w:cs="Consolas"/>
          <w:color w:val="A31515"/>
          <w:sz w:val="14"/>
          <w:szCs w:val="14"/>
        </w:rPr>
        <w:t>TotalCost</w:t>
      </w:r>
      <w:r w:rsidRPr="00EE0F9E">
        <w:rPr>
          <w:rFonts w:ascii="Consolas" w:hAnsi="Consolas" w:cs="Consolas"/>
          <w:color w:val="0000FF"/>
          <w:sz w:val="14"/>
          <w:szCs w:val="14"/>
        </w:rPr>
        <w:t>&gt;</w:t>
      </w:r>
      <w:r>
        <w:rPr>
          <w:rFonts w:ascii="Consolas" w:hAnsi="Consolas" w:cs="Consolas"/>
          <w:color w:val="000000"/>
          <w:sz w:val="14"/>
          <w:szCs w:val="14"/>
        </w:rPr>
        <w:t>10</w:t>
      </w:r>
      <w:r w:rsidRPr="00EE0F9E">
        <w:rPr>
          <w:rFonts w:ascii="Consolas" w:hAnsi="Consolas" w:cs="Consolas"/>
          <w:color w:val="0000FF"/>
          <w:sz w:val="14"/>
          <w:szCs w:val="14"/>
        </w:rPr>
        <w:t>&lt;/</w:t>
      </w:r>
      <w:r>
        <w:rPr>
          <w:rFonts w:ascii="Consolas" w:hAnsi="Consolas" w:cs="Consolas"/>
          <w:color w:val="A31515"/>
          <w:sz w:val="14"/>
          <w:szCs w:val="14"/>
        </w:rPr>
        <w:t>TotalCost</w:t>
      </w:r>
      <w:r w:rsidRPr="00EE0F9E">
        <w:rPr>
          <w:rFonts w:ascii="Consolas" w:hAnsi="Consolas" w:cs="Consolas"/>
          <w:color w:val="0000FF"/>
          <w:sz w:val="14"/>
          <w:szCs w:val="14"/>
        </w:rPr>
        <w:t>&gt;</w:t>
      </w:r>
    </w:p>
    <w:p w:rsidR="00D458F1" w:rsidRDefault="00D458F1" w:rsidP="00D458F1">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Values allowed </w:t>
      </w:r>
      <w:r>
        <w:rPr>
          <w:rFonts w:ascii="Consolas" w:hAnsi="Consolas" w:cs="Consolas"/>
          <w:color w:val="008000"/>
          <w:sz w:val="14"/>
          <w:szCs w:val="14"/>
        </w:rPr>
        <w:t>Int</w:t>
      </w:r>
      <w:r w:rsidRPr="00EE0F9E">
        <w:rPr>
          <w:rFonts w:ascii="Consolas" w:hAnsi="Consolas" w:cs="Consolas"/>
          <w:color w:val="0000FF"/>
          <w:sz w:val="14"/>
          <w:szCs w:val="14"/>
        </w:rPr>
        <w:t xml:space="preserve"> --&gt;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Pr>
          <w:rFonts w:ascii="Consolas" w:hAnsi="Consolas" w:cs="Consolas"/>
          <w:color w:val="A31515"/>
          <w:sz w:val="14"/>
          <w:szCs w:val="14"/>
        </w:rPr>
        <w:t>Quantity</w:t>
      </w:r>
      <w:r w:rsidRPr="00EE0F9E">
        <w:rPr>
          <w:rFonts w:ascii="Consolas" w:hAnsi="Consolas" w:cs="Consolas"/>
          <w:color w:val="0000FF"/>
          <w:sz w:val="14"/>
          <w:szCs w:val="14"/>
        </w:rPr>
        <w:t>&gt;</w:t>
      </w:r>
      <w:r>
        <w:rPr>
          <w:rFonts w:ascii="Consolas" w:hAnsi="Consolas" w:cs="Consolas"/>
          <w:color w:val="000000"/>
          <w:sz w:val="14"/>
          <w:szCs w:val="14"/>
        </w:rPr>
        <w:t>10</w:t>
      </w:r>
      <w:r w:rsidRPr="00EE0F9E">
        <w:rPr>
          <w:rFonts w:ascii="Consolas" w:hAnsi="Consolas" w:cs="Consolas"/>
          <w:color w:val="0000FF"/>
          <w:sz w:val="14"/>
          <w:szCs w:val="14"/>
        </w:rPr>
        <w:t>&lt;/</w:t>
      </w:r>
      <w:r>
        <w:rPr>
          <w:rFonts w:ascii="Consolas" w:hAnsi="Consolas" w:cs="Consolas"/>
          <w:color w:val="A31515"/>
          <w:sz w:val="14"/>
          <w:szCs w:val="14"/>
        </w:rPr>
        <w:t>Quantity</w:t>
      </w:r>
      <w:r w:rsidRPr="00EE0F9E">
        <w:rPr>
          <w:rFonts w:ascii="Consolas" w:hAnsi="Consolas" w:cs="Consolas"/>
          <w:color w:val="0000FF"/>
          <w:sz w:val="14"/>
          <w:szCs w:val="14"/>
        </w:rPr>
        <w:t>&gt;</w:t>
      </w:r>
    </w:p>
    <w:p w:rsidR="008309E8" w:rsidRDefault="008309E8" w:rsidP="008309E8">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8309E8" w:rsidRDefault="008309E8" w:rsidP="008309E8">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Pr>
          <w:rFonts w:ascii="Consolas" w:hAnsi="Consolas" w:cs="Consolas"/>
          <w:color w:val="008000"/>
          <w:sz w:val="14"/>
          <w:szCs w:val="14"/>
        </w:rPr>
        <w:t xml:space="preserve">data </w:t>
      </w:r>
      <w:r w:rsidRPr="007F6D00">
        <w:rPr>
          <w:rFonts w:ascii="Consolas" w:hAnsi="Consolas" w:cs="Consolas"/>
          <w:color w:val="008000"/>
          <w:sz w:val="14"/>
          <w:szCs w:val="14"/>
        </w:rPr>
        <w:t>must be provided.</w:t>
      </w:r>
      <w:r w:rsidRPr="007F6D00">
        <w:rPr>
          <w:rFonts w:ascii="Consolas" w:hAnsi="Consolas" w:cs="Consolas"/>
          <w:color w:val="0000FF"/>
          <w:sz w:val="14"/>
          <w:szCs w:val="14"/>
        </w:rPr>
        <w:t>--&gt;</w:t>
      </w:r>
    </w:p>
    <w:p w:rsidR="008309E8" w:rsidRDefault="008309E8" w:rsidP="008309E8">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Pr>
          <w:rFonts w:ascii="Consolas" w:hAnsi="Consolas" w:cs="Consolas"/>
          <w:color w:val="A31515"/>
          <w:sz w:val="14"/>
          <w:szCs w:val="14"/>
        </w:rPr>
        <w:t>Topic</w:t>
      </w:r>
      <w:r w:rsidRPr="00EE0F9E">
        <w:rPr>
          <w:rFonts w:ascii="Consolas" w:hAnsi="Consolas" w:cs="Consolas"/>
          <w:color w:val="0000FF"/>
          <w:sz w:val="14"/>
          <w:szCs w:val="14"/>
        </w:rPr>
        <w:t>&gt;</w:t>
      </w:r>
      <w:r>
        <w:rPr>
          <w:rFonts w:ascii="Consolas" w:hAnsi="Consolas" w:cs="Consolas"/>
          <w:color w:val="000000"/>
          <w:sz w:val="14"/>
          <w:szCs w:val="14"/>
        </w:rPr>
        <w:t>ABUSENEGLECT</w:t>
      </w:r>
      <w:r w:rsidRPr="00EE0F9E">
        <w:rPr>
          <w:rFonts w:ascii="Consolas" w:hAnsi="Consolas" w:cs="Consolas"/>
          <w:color w:val="0000FF"/>
          <w:sz w:val="14"/>
          <w:szCs w:val="14"/>
        </w:rPr>
        <w:t>&lt;/</w:t>
      </w:r>
      <w:r>
        <w:rPr>
          <w:rFonts w:ascii="Consolas" w:hAnsi="Consolas" w:cs="Consolas"/>
          <w:color w:val="A31515"/>
          <w:sz w:val="14"/>
          <w:szCs w:val="14"/>
        </w:rPr>
        <w:t>Topic</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If element is present in the XML, then </w:t>
      </w:r>
      <w:r w:rsidR="00CE0D54" w:rsidRPr="00EE0F9E">
        <w:rPr>
          <w:rFonts w:ascii="Consolas" w:hAnsi="Consolas" w:cs="Consolas"/>
          <w:color w:val="008000"/>
          <w:sz w:val="14"/>
          <w:szCs w:val="14"/>
        </w:rPr>
        <w:t>at least</w:t>
      </w:r>
      <w:r w:rsidRPr="00EE0F9E">
        <w:rPr>
          <w:rFonts w:ascii="Consolas" w:hAnsi="Consolas" w:cs="Consolas"/>
          <w:color w:val="008000"/>
          <w:sz w:val="14"/>
          <w:szCs w:val="14"/>
        </w:rPr>
        <w:t xml:space="preserve"> 1 </w:t>
      </w:r>
      <w:r w:rsidRPr="00CE1942">
        <w:rPr>
          <w:rFonts w:ascii="Consolas" w:hAnsi="Consolas" w:cs="Consolas"/>
          <w:color w:val="008000"/>
          <w:sz w:val="14"/>
          <w:szCs w:val="14"/>
        </w:rPr>
        <w:t>ExtraItem</w:t>
      </w:r>
      <w:r w:rsidRPr="00EE0F9E">
        <w:rPr>
          <w:rFonts w:ascii="Consolas" w:hAnsi="Consolas" w:cs="Consolas"/>
          <w:color w:val="008000"/>
          <w:sz w:val="14"/>
          <w:szCs w:val="14"/>
        </w:rPr>
        <w:t xml:space="preserve"> must be provided.</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Pr>
          <w:rFonts w:ascii="Consolas" w:hAnsi="Consolas" w:cs="Consolas"/>
          <w:color w:val="A31515"/>
          <w:sz w:val="14"/>
          <w:szCs w:val="14"/>
        </w:rPr>
        <w:t>ExtraItems</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00"/>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 xml:space="preserve"> 1 or </w:t>
      </w:r>
      <w:r w:rsidRPr="00CE1942">
        <w:rPr>
          <w:rFonts w:ascii="Consolas" w:hAnsi="Consolas" w:cs="Consolas"/>
          <w:color w:val="008000"/>
          <w:sz w:val="14"/>
          <w:szCs w:val="14"/>
        </w:rPr>
        <w:t>more</w:t>
      </w:r>
      <w:r w:rsidRPr="00EE0F9E">
        <w:rPr>
          <w:rFonts w:ascii="Consolas" w:hAnsi="Consolas" w:cs="Consolas"/>
          <w:color w:val="008000"/>
          <w:sz w:val="14"/>
          <w:szCs w:val="14"/>
        </w:rPr>
        <w:t xml:space="preserve"> </w:t>
      </w:r>
      <w:r w:rsidRPr="00CE1942">
        <w:rPr>
          <w:rFonts w:ascii="Consolas" w:hAnsi="Consolas" w:cs="Consolas"/>
          <w:color w:val="008000"/>
          <w:sz w:val="14"/>
          <w:szCs w:val="14"/>
        </w:rPr>
        <w:t>ExtraItem</w:t>
      </w:r>
      <w:r w:rsidRPr="00EE0F9E">
        <w:rPr>
          <w:rFonts w:ascii="Consolas" w:hAnsi="Consolas" w:cs="Consolas"/>
          <w:color w:val="008000"/>
          <w:sz w:val="14"/>
          <w:szCs w:val="14"/>
        </w:rPr>
        <w:t xml:space="preserve"> must be provided.</w:t>
      </w:r>
      <w:r w:rsidRPr="00EE0F9E">
        <w:rPr>
          <w:rFonts w:ascii="Consolas" w:hAnsi="Consolas" w:cs="Consolas"/>
          <w:color w:val="0000FF"/>
          <w:sz w:val="14"/>
          <w:szCs w:val="14"/>
        </w:rPr>
        <w:t>--&gt;</w:t>
      </w:r>
    </w:p>
    <w:p w:rsidR="00115B2F" w:rsidRDefault="00115B2F" w:rsidP="00115B2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567"/>
        <w:rPr>
          <w:rFonts w:ascii="Consolas" w:hAnsi="Consolas" w:cs="Consolas"/>
          <w:color w:val="000000"/>
          <w:sz w:val="14"/>
          <w:szCs w:val="14"/>
        </w:rPr>
      </w:pPr>
      <w:r>
        <w:rPr>
          <w:rFonts w:ascii="Consolas" w:hAnsi="Consolas" w:cs="Consolas"/>
          <w:color w:val="000000"/>
          <w:sz w:val="14"/>
          <w:szCs w:val="14"/>
        </w:rPr>
        <w:t>&lt;</w:t>
      </w:r>
      <w:r>
        <w:rPr>
          <w:rFonts w:ascii="Consolas" w:hAnsi="Consolas" w:cs="Consolas"/>
          <w:color w:val="A31515"/>
          <w:sz w:val="14"/>
          <w:szCs w:val="14"/>
        </w:rPr>
        <w:t>ExtraItem</w:t>
      </w:r>
      <w:r w:rsidR="00475DBD">
        <w:rPr>
          <w:rFonts w:ascii="Consolas" w:hAnsi="Consolas" w:cs="Consolas"/>
          <w:color w:val="A31515"/>
          <w:sz w:val="14"/>
          <w:szCs w:val="14"/>
        </w:rPr>
        <w:t>Code</w:t>
      </w:r>
      <w:r w:rsidRPr="00F337AC">
        <w:rPr>
          <w:rFonts w:ascii="Consolas" w:hAnsi="Consolas" w:cs="Consolas"/>
          <w:color w:val="0000FF"/>
          <w:sz w:val="14"/>
          <w:szCs w:val="14"/>
        </w:rPr>
        <w:t>&gt;</w:t>
      </w:r>
      <w:r w:rsidRPr="00F337AC">
        <w:rPr>
          <w:rFonts w:ascii="Consolas" w:hAnsi="Consolas" w:cs="Consolas"/>
          <w:sz w:val="14"/>
          <w:szCs w:val="14"/>
        </w:rPr>
        <w:t>BATHROOM</w:t>
      </w:r>
      <w:r w:rsidRPr="00F337AC">
        <w:rPr>
          <w:rFonts w:ascii="Consolas" w:hAnsi="Consolas" w:cs="Consolas"/>
          <w:color w:val="0000FF"/>
          <w:sz w:val="14"/>
          <w:szCs w:val="14"/>
        </w:rPr>
        <w:t>&lt;</w:t>
      </w:r>
      <w:r w:rsidR="0003137D">
        <w:rPr>
          <w:rFonts w:ascii="Consolas" w:hAnsi="Consolas" w:cs="Consolas"/>
          <w:color w:val="0000FF"/>
          <w:sz w:val="14"/>
          <w:szCs w:val="14"/>
        </w:rPr>
        <w:t>/</w:t>
      </w:r>
      <w:r>
        <w:rPr>
          <w:rFonts w:ascii="Consolas" w:hAnsi="Consolas" w:cs="Consolas"/>
          <w:color w:val="A31515"/>
          <w:sz w:val="14"/>
          <w:szCs w:val="14"/>
        </w:rPr>
        <w:t>ExtraItem</w:t>
      </w:r>
      <w:r w:rsidR="00475DBD">
        <w:rPr>
          <w:rFonts w:ascii="Consolas" w:hAnsi="Consolas" w:cs="Consolas"/>
          <w:color w:val="A31515"/>
          <w:sz w:val="14"/>
          <w:szCs w:val="14"/>
        </w:rPr>
        <w:t>Code</w:t>
      </w:r>
      <w:r>
        <w:rPr>
          <w:rFonts w:ascii="Consolas" w:hAnsi="Consolas" w:cs="Consolas"/>
          <w:color w:val="A31515"/>
          <w:sz w:val="14"/>
          <w:szCs w:val="14"/>
        </w:rPr>
        <w:t>&gt;</w:t>
      </w:r>
    </w:p>
    <w:p w:rsidR="00D954DF" w:rsidRDefault="00115B2F"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EE0F9E">
        <w:rPr>
          <w:rFonts w:ascii="Consolas" w:hAnsi="Consolas" w:cs="Consolas"/>
          <w:color w:val="0000FF"/>
          <w:sz w:val="14"/>
          <w:szCs w:val="14"/>
        </w:rPr>
        <w:t>&lt;/</w:t>
      </w:r>
      <w:r>
        <w:rPr>
          <w:rFonts w:ascii="Consolas" w:hAnsi="Consolas" w:cs="Consolas"/>
          <w:color w:val="A31515"/>
          <w:sz w:val="14"/>
          <w:szCs w:val="14"/>
        </w:rPr>
        <w:t>ExtraItems</w:t>
      </w:r>
      <w:r w:rsidRPr="00EE0F9E">
        <w:rPr>
          <w:rFonts w:ascii="Consolas" w:hAnsi="Consolas" w:cs="Consolas"/>
          <w:color w:val="0000FF"/>
          <w:sz w:val="14"/>
          <w:szCs w:val="14"/>
        </w:rPr>
        <w:t>&gt;</w:t>
      </w:r>
    </w:p>
    <w:p w:rsidR="00D80A18" w:rsidRPr="00EE0F9E" w:rsidRDefault="00D80A18" w:rsidP="00D954D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line="240" w:lineRule="auto"/>
        <w:ind w:firstLine="142"/>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A31515"/>
          <w:sz w:val="14"/>
          <w:szCs w:val="14"/>
        </w:rPr>
        <w:t>Session</w:t>
      </w:r>
      <w:r w:rsidRPr="00EE0F9E">
        <w:rPr>
          <w:rFonts w:ascii="Consolas" w:hAnsi="Consolas" w:cs="Consolas"/>
          <w:color w:val="0000FF"/>
          <w:sz w:val="14"/>
          <w:szCs w:val="14"/>
        </w:rPr>
        <w:t xml:space="preserve">&gt; </w:t>
      </w:r>
    </w:p>
    <w:p w:rsidR="0032321B" w:rsidRDefault="0032321B">
      <w:pPr>
        <w:rPr>
          <w:rFonts w:eastAsiaTheme="majorEastAsia" w:cstheme="majorBidi"/>
          <w:b/>
          <w:bCs/>
        </w:rPr>
      </w:pPr>
      <w:r>
        <w:br w:type="page"/>
      </w:r>
    </w:p>
    <w:p w:rsidR="00333EC8" w:rsidRDefault="00333EC8" w:rsidP="00FB6D6E">
      <w:pPr>
        <w:pStyle w:val="Heading3"/>
        <w:spacing w:before="60" w:after="60"/>
      </w:pPr>
      <w:bookmarkStart w:id="39" w:name="_Toc18327374"/>
      <w:r w:rsidRPr="00CC60BB">
        <w:lastRenderedPageBreak/>
        <w:t>SessionAssessments</w:t>
      </w:r>
      <w:bookmarkEnd w:id="39"/>
      <w:r w:rsidRPr="00CC60BB">
        <w:t xml:space="preserve"> </w:t>
      </w:r>
    </w:p>
    <w:p w:rsidR="00333EC8" w:rsidRDefault="00333EC8" w:rsidP="00333EC8">
      <w:r w:rsidRPr="00DE2776">
        <w:rPr>
          <w:i/>
        </w:rPr>
        <w:t>SessionAssessments</w:t>
      </w:r>
      <w:r>
        <w:t xml:space="preserve"> node must contain </w:t>
      </w:r>
      <w:r w:rsidR="004909D1">
        <w:t>one</w:t>
      </w:r>
      <w:r>
        <w:t xml:space="preserve"> or more </w:t>
      </w:r>
      <w:r w:rsidRPr="00DE2776">
        <w:rPr>
          <w:i/>
        </w:rPr>
        <w:t>SessionAssessment</w:t>
      </w:r>
      <w:r>
        <w:t xml:space="preserve"> nodes. Each </w:t>
      </w:r>
      <w:r w:rsidRPr="00DE2776">
        <w:rPr>
          <w:i/>
        </w:rPr>
        <w:t>SessionAssessment</w:t>
      </w:r>
      <w:r>
        <w:t xml:space="preserve"> node contains assessments for a session.</w:t>
      </w:r>
    </w:p>
    <w:p w:rsidR="00333EC8" w:rsidRPr="00AE04C1" w:rsidRDefault="00333EC8" w:rsidP="00FB6D6E">
      <w:pPr>
        <w:pStyle w:val="Heading4"/>
        <w:numPr>
          <w:ilvl w:val="3"/>
          <w:numId w:val="1"/>
        </w:numPr>
        <w:spacing w:before="60" w:after="60"/>
        <w:ind w:left="862" w:hanging="862"/>
        <w:rPr>
          <w:i w:val="0"/>
        </w:rPr>
      </w:pPr>
      <w:r w:rsidRPr="00AE04C1">
        <w:rPr>
          <w:i w:val="0"/>
        </w:rPr>
        <w:t>SessionAssessment Node</w:t>
      </w:r>
    </w:p>
    <w:p w:rsidR="00333EC8" w:rsidRPr="00060ADA" w:rsidRDefault="00333EC8" w:rsidP="00E814B6">
      <w:pPr>
        <w:spacing w:after="120"/>
      </w:pPr>
      <w:r>
        <w:t xml:space="preserve">Elements within </w:t>
      </w:r>
      <w:r w:rsidRPr="00DE2776">
        <w:rPr>
          <w:i/>
        </w:rPr>
        <w:t>SessionAssessment</w:t>
      </w:r>
      <w:r>
        <w:t xml:space="preserve"> node:</w:t>
      </w:r>
    </w:p>
    <w:tbl>
      <w:tblPr>
        <w:tblStyle w:val="TableGrid"/>
        <w:tblW w:w="0" w:type="auto"/>
        <w:tblLayout w:type="fixed"/>
        <w:tblLook w:val="01E0" w:firstRow="1" w:lastRow="1" w:firstColumn="1" w:lastColumn="1" w:noHBand="0" w:noVBand="0"/>
        <w:tblCaption w:val="Table for SessionAssessment node"/>
        <w:tblDescription w:val="This table describes the elements within the SessionAssessment node including requirements for mandatory, conditional or optional, data type, length, format and comments for validation rules."/>
      </w:tblPr>
      <w:tblGrid>
        <w:gridCol w:w="2802"/>
        <w:gridCol w:w="1417"/>
        <w:gridCol w:w="992"/>
        <w:gridCol w:w="851"/>
        <w:gridCol w:w="850"/>
        <w:gridCol w:w="2330"/>
      </w:tblGrid>
      <w:tr w:rsidR="00333EC8" w:rsidRPr="00B8114A" w:rsidTr="007149F4">
        <w:trPr>
          <w:tblHeader/>
        </w:trPr>
        <w:tc>
          <w:tcPr>
            <w:tcW w:w="280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Element</w:t>
            </w:r>
          </w:p>
        </w:tc>
        <w:tc>
          <w:tcPr>
            <w:tcW w:w="1417"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Data Type</w:t>
            </w:r>
          </w:p>
        </w:tc>
        <w:tc>
          <w:tcPr>
            <w:tcW w:w="851"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Length</w:t>
            </w:r>
          </w:p>
        </w:tc>
        <w:tc>
          <w:tcPr>
            <w:tcW w:w="8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Format</w:t>
            </w:r>
          </w:p>
        </w:tc>
        <w:tc>
          <w:tcPr>
            <w:tcW w:w="233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CaseId</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90544" w:rsidP="006D14AB">
            <w:pPr>
              <w:tabs>
                <w:tab w:val="left" w:pos="284"/>
              </w:tabs>
              <w:spacing w:before="60" w:after="60"/>
              <w:rPr>
                <w:rFonts w:cs="Arial"/>
                <w:sz w:val="16"/>
                <w:szCs w:val="16"/>
              </w:rPr>
            </w:pPr>
            <w:r>
              <w:rPr>
                <w:rFonts w:cs="Arial"/>
                <w:sz w:val="16"/>
                <w:szCs w:val="16"/>
              </w:rPr>
              <w:t>Organisation</w:t>
            </w:r>
            <w:r w:rsidR="00333EC8">
              <w:rPr>
                <w:rFonts w:cs="Arial"/>
                <w:sz w:val="16"/>
                <w:szCs w:val="16"/>
              </w:rPr>
              <w:t>’s Case Id</w:t>
            </w:r>
          </w:p>
          <w:p w:rsidR="00D2696C" w:rsidRPr="00B8114A" w:rsidRDefault="00D2696C" w:rsidP="006D14AB">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SessionId</w:t>
            </w:r>
          </w:p>
        </w:tc>
        <w:tc>
          <w:tcPr>
            <w:tcW w:w="1417" w:type="dxa"/>
          </w:tcPr>
          <w:p w:rsidR="00333EC8" w:rsidRPr="00B8114A" w:rsidRDefault="00333EC8" w:rsidP="006D14AB">
            <w:pPr>
              <w:spacing w:before="60" w:after="60"/>
              <w:rPr>
                <w:rFonts w:cs="Arial"/>
                <w:sz w:val="16"/>
                <w:szCs w:val="16"/>
              </w:rPr>
            </w:pPr>
            <w:r>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2D3BBF"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90544" w:rsidP="000F7540">
            <w:pPr>
              <w:tabs>
                <w:tab w:val="left" w:pos="284"/>
              </w:tabs>
              <w:spacing w:before="60"/>
              <w:rPr>
                <w:rFonts w:cs="Arial"/>
                <w:sz w:val="16"/>
                <w:szCs w:val="16"/>
              </w:rPr>
            </w:pPr>
            <w:r>
              <w:rPr>
                <w:rFonts w:cs="Arial"/>
                <w:sz w:val="16"/>
                <w:szCs w:val="16"/>
              </w:rPr>
              <w:t>Organisation</w:t>
            </w:r>
            <w:r w:rsidR="00333EC8">
              <w:rPr>
                <w:rFonts w:cs="Arial"/>
                <w:sz w:val="16"/>
                <w:szCs w:val="16"/>
              </w:rPr>
              <w:t>’s Session Id</w:t>
            </w:r>
          </w:p>
          <w:p w:rsidR="00CF6ECB" w:rsidRPr="00B8114A" w:rsidRDefault="00333EC8" w:rsidP="00136AA2">
            <w:pPr>
              <w:tabs>
                <w:tab w:val="left" w:pos="284"/>
              </w:tabs>
              <w:spacing w:after="60"/>
              <w:rPr>
                <w:rFonts w:cs="Arial"/>
                <w:sz w:val="16"/>
                <w:szCs w:val="16"/>
              </w:rPr>
            </w:pPr>
            <w:r>
              <w:rPr>
                <w:rFonts w:cs="Arial"/>
                <w:sz w:val="16"/>
                <w:szCs w:val="16"/>
              </w:rPr>
              <w:t xml:space="preserve">Combination of CaseId and SessionId is used to identify the Session to which assessments are added or updated. </w:t>
            </w: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Assessments</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 xml:space="preserve">XML </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6D14AB">
            <w:pPr>
              <w:tabs>
                <w:tab w:val="left" w:pos="284"/>
              </w:tabs>
              <w:spacing w:before="60" w:after="60"/>
              <w:rPr>
                <w:rFonts w:cs="Arial"/>
                <w:sz w:val="16"/>
                <w:szCs w:val="16"/>
              </w:rPr>
            </w:pPr>
            <w:r>
              <w:rPr>
                <w:rFonts w:cs="Arial"/>
                <w:sz w:val="16"/>
                <w:szCs w:val="16"/>
              </w:rPr>
              <w:t>Must contain 1 or maximum</w:t>
            </w:r>
            <w:r w:rsidR="005B311B">
              <w:rPr>
                <w:rFonts w:cs="Arial"/>
                <w:sz w:val="16"/>
                <w:szCs w:val="16"/>
              </w:rPr>
              <w:t xml:space="preserve"> of</w:t>
            </w:r>
            <w:r>
              <w:rPr>
                <w:rFonts w:cs="Arial"/>
                <w:sz w:val="16"/>
                <w:szCs w:val="16"/>
              </w:rPr>
              <w:t xml:space="preserve"> 2 Assessment nodes for the Session.</w:t>
            </w:r>
            <w:r w:rsidR="001E74F3">
              <w:rPr>
                <w:rFonts w:cs="Arial"/>
                <w:sz w:val="16"/>
                <w:szCs w:val="16"/>
              </w:rPr>
              <w:t xml:space="preserve"> Maximum 1 Pre and 1 Post Assessment per Session.</w:t>
            </w:r>
          </w:p>
          <w:p w:rsidR="00D2696C" w:rsidRPr="00B8114A" w:rsidRDefault="00D2696C" w:rsidP="006D14AB">
            <w:pPr>
              <w:tabs>
                <w:tab w:val="left" w:pos="284"/>
              </w:tabs>
              <w:spacing w:before="60" w:after="60"/>
              <w:rPr>
                <w:rFonts w:cs="Arial"/>
                <w:sz w:val="16"/>
                <w:szCs w:val="16"/>
              </w:rPr>
            </w:pPr>
          </w:p>
        </w:tc>
      </w:tr>
    </w:tbl>
    <w:p w:rsidR="00333EC8" w:rsidRDefault="00333EC8" w:rsidP="00333EC8">
      <w:pPr>
        <w:pStyle w:val="Heading5"/>
        <w:numPr>
          <w:ilvl w:val="4"/>
          <w:numId w:val="1"/>
        </w:numPr>
        <w:rPr>
          <w:color w:val="auto"/>
        </w:rPr>
      </w:pPr>
      <w:bookmarkStart w:id="40" w:name="_Assessment_Node"/>
      <w:bookmarkStart w:id="41" w:name="_Ref399311117"/>
      <w:bookmarkEnd w:id="40"/>
      <w:r w:rsidRPr="004D64F9">
        <w:rPr>
          <w:color w:val="auto"/>
        </w:rPr>
        <w:t>Assessment Node</w:t>
      </w:r>
      <w:bookmarkEnd w:id="41"/>
    </w:p>
    <w:p w:rsidR="00333EC8" w:rsidRDefault="00333EC8" w:rsidP="00333EC8">
      <w:r>
        <w:t xml:space="preserve">It represents a single Assessment. Elements within </w:t>
      </w:r>
      <w:r w:rsidRPr="00EC0E26">
        <w:rPr>
          <w:i/>
        </w:rPr>
        <w:t>Assessment</w:t>
      </w:r>
      <w:r>
        <w:t xml:space="preserve"> node:</w:t>
      </w:r>
    </w:p>
    <w:tbl>
      <w:tblPr>
        <w:tblStyle w:val="TableGrid"/>
        <w:tblW w:w="0" w:type="auto"/>
        <w:tblLayout w:type="fixed"/>
        <w:tblLook w:val="01E0" w:firstRow="1" w:lastRow="1" w:firstColumn="1" w:lastColumn="1" w:noHBand="0" w:noVBand="0"/>
        <w:tblCaption w:val="Table for Assessment node"/>
        <w:tblDescription w:val="This table describes the elements within the Assessment node including requirements for mandatory, conditional or optional, data type, length, format and comments for validation rules."/>
      </w:tblPr>
      <w:tblGrid>
        <w:gridCol w:w="2802"/>
        <w:gridCol w:w="1417"/>
        <w:gridCol w:w="992"/>
        <w:gridCol w:w="851"/>
        <w:gridCol w:w="850"/>
        <w:gridCol w:w="2330"/>
      </w:tblGrid>
      <w:tr w:rsidR="00333EC8" w:rsidRPr="00B8114A" w:rsidTr="007149F4">
        <w:trPr>
          <w:tblHeader/>
        </w:trPr>
        <w:tc>
          <w:tcPr>
            <w:tcW w:w="280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Element</w:t>
            </w:r>
          </w:p>
        </w:tc>
        <w:tc>
          <w:tcPr>
            <w:tcW w:w="1417"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Data Type</w:t>
            </w:r>
          </w:p>
        </w:tc>
        <w:tc>
          <w:tcPr>
            <w:tcW w:w="851"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Length</w:t>
            </w:r>
          </w:p>
        </w:tc>
        <w:tc>
          <w:tcPr>
            <w:tcW w:w="8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Format</w:t>
            </w:r>
          </w:p>
        </w:tc>
        <w:tc>
          <w:tcPr>
            <w:tcW w:w="233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ScoreTypeCode</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6D14AB">
            <w:pPr>
              <w:tabs>
                <w:tab w:val="left" w:pos="284"/>
              </w:tabs>
              <w:spacing w:before="60" w:after="60"/>
              <w:rPr>
                <w:rFonts w:cs="Arial"/>
                <w:sz w:val="16"/>
                <w:szCs w:val="16"/>
              </w:rPr>
            </w:pPr>
            <w:r>
              <w:rPr>
                <w:rFonts w:cs="Arial"/>
                <w:sz w:val="16"/>
                <w:szCs w:val="16"/>
              </w:rPr>
              <w:t>Code from Reference data file.</w:t>
            </w:r>
          </w:p>
          <w:p w:rsidR="00333EC8" w:rsidRDefault="00333EC8" w:rsidP="006D14AB">
            <w:pPr>
              <w:tabs>
                <w:tab w:val="left" w:pos="284"/>
              </w:tabs>
              <w:spacing w:before="60" w:after="60"/>
              <w:rPr>
                <w:rFonts w:cs="Arial"/>
                <w:sz w:val="16"/>
                <w:szCs w:val="16"/>
              </w:rPr>
            </w:pPr>
            <w:r>
              <w:rPr>
                <w:rFonts w:cs="Arial"/>
                <w:sz w:val="16"/>
                <w:szCs w:val="16"/>
              </w:rPr>
              <w:t>Same combination of ScoreTypeCode and AssessmentPhaseCode must not exist for any other Assessment in the same Assessments node.</w:t>
            </w:r>
          </w:p>
          <w:p w:rsidR="006F2F6B" w:rsidRDefault="00BF2443" w:rsidP="00BF2443">
            <w:pPr>
              <w:tabs>
                <w:tab w:val="left" w:pos="284"/>
              </w:tabs>
              <w:spacing w:before="60" w:after="60"/>
              <w:rPr>
                <w:rFonts w:cs="Arial"/>
                <w:sz w:val="16"/>
                <w:szCs w:val="16"/>
              </w:rPr>
            </w:pPr>
            <w:r>
              <w:rPr>
                <w:rFonts w:cs="Arial"/>
                <w:sz w:val="16"/>
                <w:szCs w:val="16"/>
              </w:rPr>
              <w:t xml:space="preserve">ClientId, </w:t>
            </w:r>
            <w:r w:rsidR="006F2F6B">
              <w:rPr>
                <w:rFonts w:cs="Arial"/>
                <w:sz w:val="16"/>
                <w:szCs w:val="16"/>
              </w:rPr>
              <w:t xml:space="preserve">CaseId, </w:t>
            </w:r>
            <w:r>
              <w:rPr>
                <w:rFonts w:cs="Arial"/>
                <w:sz w:val="16"/>
                <w:szCs w:val="16"/>
              </w:rPr>
              <w:t xml:space="preserve">SessionId, </w:t>
            </w:r>
            <w:r w:rsidR="006F2F6B">
              <w:rPr>
                <w:rFonts w:cs="Arial"/>
                <w:sz w:val="16"/>
                <w:szCs w:val="16"/>
              </w:rPr>
              <w:t>ScoreTypeCode, and AssessmentPhaseCode compound must be unique within the upload file.</w:t>
            </w:r>
          </w:p>
          <w:p w:rsidR="00D2696C" w:rsidRPr="00B8114A" w:rsidRDefault="00D2696C" w:rsidP="00BF2443">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AssessmentPhaseCode</w:t>
            </w:r>
          </w:p>
        </w:tc>
        <w:tc>
          <w:tcPr>
            <w:tcW w:w="1417" w:type="dxa"/>
          </w:tcPr>
          <w:p w:rsidR="00333EC8" w:rsidRPr="00B8114A" w:rsidRDefault="00333EC8" w:rsidP="006D14AB">
            <w:pPr>
              <w:spacing w:before="60" w:after="60"/>
              <w:rPr>
                <w:rFonts w:cs="Arial"/>
                <w:sz w:val="16"/>
                <w:szCs w:val="16"/>
              </w:rPr>
            </w:pPr>
            <w:r>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2D3BBF"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6D14AB">
            <w:pPr>
              <w:tabs>
                <w:tab w:val="left" w:pos="284"/>
              </w:tabs>
              <w:spacing w:before="60" w:after="60"/>
              <w:rPr>
                <w:rFonts w:cs="Arial"/>
                <w:sz w:val="16"/>
                <w:szCs w:val="16"/>
              </w:rPr>
            </w:pPr>
            <w:r>
              <w:rPr>
                <w:rFonts w:cs="Arial"/>
                <w:sz w:val="16"/>
                <w:szCs w:val="16"/>
              </w:rPr>
              <w:t>Code from Reference data file.</w:t>
            </w:r>
          </w:p>
          <w:p w:rsidR="00D2696C" w:rsidRPr="00B8114A" w:rsidRDefault="00D2696C" w:rsidP="006D14AB">
            <w:pPr>
              <w:tabs>
                <w:tab w:val="left" w:pos="284"/>
              </w:tabs>
              <w:spacing w:before="60" w:after="60"/>
              <w:rPr>
                <w:rFonts w:cs="Arial"/>
                <w:sz w:val="16"/>
                <w:szCs w:val="16"/>
              </w:rPr>
            </w:pPr>
          </w:p>
        </w:tc>
      </w:tr>
      <w:tr w:rsidR="00181EA4" w:rsidRPr="00B8114A" w:rsidTr="007149F4">
        <w:tc>
          <w:tcPr>
            <w:tcW w:w="2802" w:type="dxa"/>
          </w:tcPr>
          <w:p w:rsidR="00181EA4" w:rsidRDefault="00181EA4" w:rsidP="006D14AB">
            <w:pPr>
              <w:spacing w:before="60" w:after="60"/>
              <w:rPr>
                <w:rFonts w:cs="Arial"/>
                <w:sz w:val="16"/>
                <w:szCs w:val="16"/>
              </w:rPr>
            </w:pPr>
            <w:r w:rsidRPr="00181EA4">
              <w:rPr>
                <w:rFonts w:cs="Arial"/>
                <w:sz w:val="16"/>
                <w:szCs w:val="16"/>
              </w:rPr>
              <w:t>AssessedByCode</w:t>
            </w:r>
          </w:p>
        </w:tc>
        <w:tc>
          <w:tcPr>
            <w:tcW w:w="1417" w:type="dxa"/>
          </w:tcPr>
          <w:p w:rsidR="00181EA4" w:rsidRDefault="00181EA4" w:rsidP="006D14AB">
            <w:pPr>
              <w:spacing w:before="60" w:after="60"/>
              <w:rPr>
                <w:rFonts w:cs="Arial"/>
                <w:sz w:val="16"/>
                <w:szCs w:val="16"/>
              </w:rPr>
            </w:pPr>
            <w:r>
              <w:rPr>
                <w:rFonts w:cs="Arial"/>
                <w:sz w:val="16"/>
                <w:szCs w:val="16"/>
              </w:rPr>
              <w:t>Optional</w:t>
            </w:r>
          </w:p>
        </w:tc>
        <w:tc>
          <w:tcPr>
            <w:tcW w:w="992" w:type="dxa"/>
          </w:tcPr>
          <w:p w:rsidR="00181EA4" w:rsidRDefault="00181EA4" w:rsidP="006D14AB">
            <w:pPr>
              <w:spacing w:before="60" w:after="60"/>
              <w:rPr>
                <w:rFonts w:cs="Arial"/>
                <w:sz w:val="16"/>
                <w:szCs w:val="16"/>
              </w:rPr>
            </w:pPr>
            <w:r>
              <w:rPr>
                <w:rFonts w:cs="Arial"/>
                <w:sz w:val="16"/>
                <w:szCs w:val="16"/>
              </w:rPr>
              <w:t>string</w:t>
            </w:r>
          </w:p>
        </w:tc>
        <w:tc>
          <w:tcPr>
            <w:tcW w:w="851" w:type="dxa"/>
          </w:tcPr>
          <w:p w:rsidR="00181EA4" w:rsidRPr="002D3BBF" w:rsidRDefault="00181EA4" w:rsidP="006D14AB">
            <w:pPr>
              <w:spacing w:before="60" w:after="60"/>
              <w:rPr>
                <w:rFonts w:cs="Arial"/>
                <w:sz w:val="16"/>
                <w:szCs w:val="16"/>
              </w:rPr>
            </w:pPr>
          </w:p>
        </w:tc>
        <w:tc>
          <w:tcPr>
            <w:tcW w:w="850" w:type="dxa"/>
          </w:tcPr>
          <w:p w:rsidR="00181EA4" w:rsidRDefault="00181EA4" w:rsidP="006D14AB">
            <w:pPr>
              <w:tabs>
                <w:tab w:val="left" w:pos="284"/>
              </w:tabs>
              <w:spacing w:before="60" w:after="60"/>
              <w:rPr>
                <w:rFonts w:cs="Arial"/>
                <w:sz w:val="16"/>
                <w:szCs w:val="16"/>
              </w:rPr>
            </w:pPr>
          </w:p>
        </w:tc>
        <w:tc>
          <w:tcPr>
            <w:tcW w:w="2330" w:type="dxa"/>
          </w:tcPr>
          <w:p w:rsidR="00181EA4" w:rsidRDefault="00181EA4" w:rsidP="006D14AB">
            <w:pPr>
              <w:tabs>
                <w:tab w:val="left" w:pos="284"/>
              </w:tabs>
              <w:spacing w:before="60" w:after="60"/>
              <w:rPr>
                <w:rFonts w:cs="Arial"/>
                <w:sz w:val="16"/>
                <w:szCs w:val="16"/>
              </w:rPr>
            </w:pPr>
            <w:r>
              <w:rPr>
                <w:rFonts w:cs="Arial"/>
                <w:sz w:val="16"/>
                <w:szCs w:val="16"/>
              </w:rPr>
              <w:t>Code from Reference data file.</w:t>
            </w:r>
          </w:p>
          <w:p w:rsidR="00D2696C" w:rsidRDefault="00D2696C" w:rsidP="006D14AB">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Scores</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 xml:space="preserve">XML </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6D14AB">
            <w:pPr>
              <w:tabs>
                <w:tab w:val="left" w:pos="284"/>
              </w:tabs>
              <w:spacing w:before="60" w:after="60"/>
              <w:rPr>
                <w:rFonts w:cs="Arial"/>
                <w:sz w:val="16"/>
                <w:szCs w:val="16"/>
              </w:rPr>
            </w:pPr>
            <w:r>
              <w:rPr>
                <w:rFonts w:cs="Arial"/>
                <w:sz w:val="16"/>
                <w:szCs w:val="16"/>
              </w:rPr>
              <w:t>Must contain at least 1 ScoreCode.</w:t>
            </w:r>
          </w:p>
          <w:p w:rsidR="00D2696C" w:rsidRPr="00B8114A" w:rsidRDefault="00D2696C" w:rsidP="006D14AB">
            <w:pPr>
              <w:tabs>
                <w:tab w:val="left" w:pos="284"/>
              </w:tabs>
              <w:spacing w:before="60" w:after="60"/>
              <w:rPr>
                <w:rFonts w:cs="Arial"/>
                <w:sz w:val="16"/>
                <w:szCs w:val="16"/>
              </w:rPr>
            </w:pPr>
          </w:p>
        </w:tc>
      </w:tr>
      <w:tr w:rsidR="00333EC8" w:rsidRPr="00B8114A" w:rsidTr="007149F4">
        <w:tc>
          <w:tcPr>
            <w:tcW w:w="2802" w:type="dxa"/>
          </w:tcPr>
          <w:p w:rsidR="00333EC8" w:rsidRDefault="00333EC8" w:rsidP="006D14AB">
            <w:pPr>
              <w:spacing w:before="60" w:after="60"/>
              <w:rPr>
                <w:rFonts w:cs="Arial"/>
                <w:sz w:val="16"/>
                <w:szCs w:val="16"/>
              </w:rPr>
            </w:pPr>
            <w:r>
              <w:rPr>
                <w:rFonts w:cs="Arial"/>
                <w:sz w:val="16"/>
                <w:szCs w:val="16"/>
              </w:rPr>
              <w:t>ScoreCode</w:t>
            </w:r>
          </w:p>
        </w:tc>
        <w:tc>
          <w:tcPr>
            <w:tcW w:w="1417" w:type="dxa"/>
          </w:tcPr>
          <w:p w:rsidR="00333EC8" w:rsidRPr="00B8114A" w:rsidRDefault="00333EC8" w:rsidP="006D14AB">
            <w:pPr>
              <w:spacing w:before="60" w:after="60"/>
              <w:rPr>
                <w:rFonts w:cs="Arial"/>
                <w:sz w:val="16"/>
                <w:szCs w:val="16"/>
              </w:rPr>
            </w:pPr>
            <w:r>
              <w:rPr>
                <w:rFonts w:cs="Arial"/>
                <w:sz w:val="16"/>
                <w:szCs w:val="16"/>
              </w:rPr>
              <w:t>Mandatory</w:t>
            </w:r>
          </w:p>
        </w:tc>
        <w:tc>
          <w:tcPr>
            <w:tcW w:w="992"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6D14AB">
            <w:pPr>
              <w:tabs>
                <w:tab w:val="left" w:pos="284"/>
              </w:tabs>
              <w:spacing w:before="60" w:after="60"/>
              <w:rPr>
                <w:rFonts w:cs="Arial"/>
                <w:sz w:val="16"/>
                <w:szCs w:val="16"/>
              </w:rPr>
            </w:pPr>
            <w:r>
              <w:rPr>
                <w:rFonts w:cs="Arial"/>
                <w:sz w:val="16"/>
                <w:szCs w:val="16"/>
              </w:rPr>
              <w:t>Code from Reference data file.</w:t>
            </w:r>
          </w:p>
          <w:p w:rsidR="00D2696C" w:rsidRDefault="00D2696C" w:rsidP="006D14AB">
            <w:pPr>
              <w:tabs>
                <w:tab w:val="left" w:pos="284"/>
              </w:tabs>
              <w:spacing w:before="60" w:after="60"/>
              <w:rPr>
                <w:rFonts w:cs="Arial"/>
                <w:sz w:val="16"/>
                <w:szCs w:val="16"/>
              </w:rPr>
            </w:pPr>
          </w:p>
        </w:tc>
      </w:tr>
    </w:tbl>
    <w:p w:rsidR="00333EC8" w:rsidRDefault="00333EC8" w:rsidP="00333EC8">
      <w:pPr>
        <w:pStyle w:val="Heading4"/>
        <w:numPr>
          <w:ilvl w:val="3"/>
          <w:numId w:val="1"/>
        </w:numPr>
        <w:rPr>
          <w:i w:val="0"/>
        </w:rPr>
      </w:pPr>
      <w:r w:rsidRPr="00AE04C1">
        <w:rPr>
          <w:i w:val="0"/>
        </w:rPr>
        <w:lastRenderedPageBreak/>
        <w:t xml:space="preserve">SessionAssessment </w:t>
      </w:r>
      <w:r w:rsidRPr="00060ADA">
        <w:rPr>
          <w:i w:val="0"/>
        </w:rPr>
        <w:t>Node XML</w:t>
      </w:r>
    </w:p>
    <w:p w:rsidR="0036341E" w:rsidRPr="0036341E" w:rsidRDefault="00333EC8" w:rsidP="0036341E">
      <w:pPr>
        <w:rPr>
          <w:rFonts w:ascii="Consolas" w:hAnsi="Consolas" w:cs="Consolas"/>
          <w:color w:val="0000FF"/>
          <w:sz w:val="14"/>
          <w:szCs w:val="14"/>
        </w:rPr>
      </w:pPr>
      <w:r w:rsidRPr="00DA66FB">
        <w:t xml:space="preserve">Sample </w:t>
      </w:r>
      <w:r w:rsidRPr="00EC0E26">
        <w:rPr>
          <w:i/>
        </w:rPr>
        <w:t>SessionAssessment</w:t>
      </w:r>
      <w:r w:rsidRPr="00DA66FB">
        <w:t xml:space="preserve"> node XML with Schema validation rules:</w:t>
      </w:r>
    </w:p>
    <w:p w:rsidR="0036341E" w:rsidRDefault="0036341E"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SessionAssessment</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CaseId</w:t>
      </w:r>
      <w:r w:rsidRPr="00AD3D07">
        <w:rPr>
          <w:rFonts w:ascii="Consolas" w:hAnsi="Consolas" w:cs="Consolas"/>
          <w:color w:val="0000FF"/>
          <w:sz w:val="14"/>
          <w:szCs w:val="14"/>
        </w:rPr>
        <w:t>&gt;</w:t>
      </w:r>
      <w:r w:rsidRPr="00AD3D07">
        <w:rPr>
          <w:rFonts w:ascii="Consolas" w:hAnsi="Consolas" w:cs="Consolas"/>
          <w:color w:val="000000"/>
          <w:sz w:val="14"/>
          <w:szCs w:val="14"/>
        </w:rPr>
        <w:t>CA</w:t>
      </w:r>
      <w:r w:rsidR="00555FE9">
        <w:rPr>
          <w:rFonts w:ascii="Consolas" w:hAnsi="Consolas" w:cs="Consolas"/>
          <w:color w:val="000000"/>
          <w:sz w:val="14"/>
          <w:szCs w:val="14"/>
        </w:rPr>
        <w:t>0050</w:t>
      </w:r>
      <w:r w:rsidRPr="00AD3D07">
        <w:rPr>
          <w:rFonts w:ascii="Consolas" w:hAnsi="Consolas" w:cs="Consolas"/>
          <w:color w:val="0000FF"/>
          <w:sz w:val="14"/>
          <w:szCs w:val="14"/>
        </w:rPr>
        <w:t>&lt;/</w:t>
      </w:r>
      <w:r w:rsidRPr="00AD3D07">
        <w:rPr>
          <w:rFonts w:ascii="Consolas" w:hAnsi="Consolas" w:cs="Consolas"/>
          <w:color w:val="A31515"/>
          <w:sz w:val="14"/>
          <w:szCs w:val="14"/>
        </w:rPr>
        <w:t>CaseId</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SessionId</w:t>
      </w:r>
      <w:r w:rsidRPr="00AD3D07">
        <w:rPr>
          <w:rFonts w:ascii="Consolas" w:hAnsi="Consolas" w:cs="Consolas"/>
          <w:color w:val="0000FF"/>
          <w:sz w:val="14"/>
          <w:szCs w:val="14"/>
        </w:rPr>
        <w:t>&gt;</w:t>
      </w:r>
      <w:r w:rsidRPr="00AD3D07">
        <w:rPr>
          <w:rFonts w:ascii="Consolas" w:hAnsi="Consolas" w:cs="Consolas"/>
          <w:color w:val="000000"/>
          <w:sz w:val="14"/>
          <w:szCs w:val="14"/>
        </w:rPr>
        <w:t>SS</w:t>
      </w:r>
      <w:r w:rsidR="00555FE9">
        <w:rPr>
          <w:rFonts w:ascii="Consolas" w:hAnsi="Consolas" w:cs="Consolas"/>
          <w:color w:val="000000"/>
          <w:sz w:val="14"/>
          <w:szCs w:val="14"/>
        </w:rPr>
        <w:t>001</w:t>
      </w:r>
      <w:r w:rsidRPr="00AD3D07">
        <w:rPr>
          <w:rFonts w:ascii="Consolas" w:hAnsi="Consolas" w:cs="Consolas"/>
          <w:color w:val="0000FF"/>
          <w:sz w:val="14"/>
          <w:szCs w:val="14"/>
        </w:rPr>
        <w:t>&lt;/</w:t>
      </w:r>
      <w:r w:rsidRPr="00AD3D07">
        <w:rPr>
          <w:rFonts w:ascii="Consolas" w:hAnsi="Consolas" w:cs="Consolas"/>
          <w:color w:val="A31515"/>
          <w:sz w:val="14"/>
          <w:szCs w:val="14"/>
        </w:rPr>
        <w:t>SessionId</w:t>
      </w:r>
      <w:r w:rsidRPr="00AD3D07">
        <w:rPr>
          <w:rFonts w:ascii="Consolas" w:hAnsi="Consolas" w:cs="Consolas"/>
          <w:color w:val="0000FF"/>
          <w:sz w:val="14"/>
          <w:szCs w:val="14"/>
        </w:rPr>
        <w:t>&gt;</w:t>
      </w:r>
    </w:p>
    <w:p w:rsidR="0036341E" w:rsidRDefault="00D80A18" w:rsidP="00181E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36341E" w:rsidRDefault="00D80A18" w:rsidP="00181E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Assessments</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 xml:space="preserve"> 1 or more Assessment must be provided.</w:t>
      </w:r>
      <w:r w:rsidRPr="00AD3D07">
        <w:rPr>
          <w:rFonts w:ascii="Consolas" w:hAnsi="Consolas" w:cs="Consolas"/>
          <w:color w:val="0000FF"/>
          <w:sz w:val="14"/>
          <w:szCs w:val="14"/>
        </w:rPr>
        <w:t>--&gt;</w:t>
      </w:r>
    </w:p>
    <w:p w:rsidR="0036341E" w:rsidRDefault="00D80A18" w:rsidP="00181E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Assessment</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36341E" w:rsidRDefault="00D80A18" w:rsidP="0036341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ScoreTypeCode</w:t>
      </w:r>
      <w:r w:rsidRPr="00AD3D07">
        <w:rPr>
          <w:rFonts w:ascii="Consolas" w:hAnsi="Consolas" w:cs="Consolas"/>
          <w:color w:val="0000FF"/>
          <w:sz w:val="14"/>
          <w:szCs w:val="14"/>
        </w:rPr>
        <w:t>&gt;</w:t>
      </w:r>
      <w:r w:rsidRPr="00AD3D07">
        <w:rPr>
          <w:rFonts w:ascii="Consolas" w:hAnsi="Consolas" w:cs="Consolas"/>
          <w:color w:val="000000"/>
          <w:sz w:val="14"/>
          <w:szCs w:val="14"/>
        </w:rPr>
        <w:t>GROUP</w:t>
      </w:r>
      <w:r w:rsidRPr="00AD3D07">
        <w:rPr>
          <w:rFonts w:ascii="Consolas" w:hAnsi="Consolas" w:cs="Consolas"/>
          <w:color w:val="0000FF"/>
          <w:sz w:val="14"/>
          <w:szCs w:val="14"/>
        </w:rPr>
        <w:t>&lt;/</w:t>
      </w:r>
      <w:r w:rsidRPr="00AD3D07">
        <w:rPr>
          <w:rFonts w:ascii="Consolas" w:hAnsi="Consolas" w:cs="Consolas"/>
          <w:color w:val="A31515"/>
          <w:sz w:val="14"/>
          <w:szCs w:val="14"/>
        </w:rPr>
        <w:t>ScoreTypeCode</w:t>
      </w:r>
      <w:r w:rsidRPr="00AD3D07">
        <w:rPr>
          <w:rFonts w:ascii="Consolas" w:hAnsi="Consolas" w:cs="Consolas"/>
          <w:color w:val="0000FF"/>
          <w:sz w:val="14"/>
          <w:szCs w:val="14"/>
        </w:rPr>
        <w:t>&gt;</w:t>
      </w:r>
    </w:p>
    <w:p w:rsidR="0036341E" w:rsidRDefault="00D80A18"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5802B7" w:rsidRDefault="00D80A18"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AssessmentPhaseCode</w:t>
      </w:r>
      <w:r w:rsidRPr="00AD3D07">
        <w:rPr>
          <w:rFonts w:ascii="Consolas" w:hAnsi="Consolas" w:cs="Consolas"/>
          <w:color w:val="0000FF"/>
          <w:sz w:val="14"/>
          <w:szCs w:val="14"/>
        </w:rPr>
        <w:t>&gt;</w:t>
      </w:r>
      <w:r w:rsidRPr="00AD3D07">
        <w:rPr>
          <w:rFonts w:ascii="Consolas" w:hAnsi="Consolas" w:cs="Consolas"/>
          <w:color w:val="000000"/>
          <w:sz w:val="14"/>
          <w:szCs w:val="14"/>
        </w:rPr>
        <w:t>POST</w:t>
      </w:r>
      <w:r w:rsidRPr="00AD3D07">
        <w:rPr>
          <w:rFonts w:ascii="Consolas" w:hAnsi="Consolas" w:cs="Consolas"/>
          <w:color w:val="0000FF"/>
          <w:sz w:val="14"/>
          <w:szCs w:val="14"/>
        </w:rPr>
        <w:t>&lt;/</w:t>
      </w:r>
      <w:r w:rsidRPr="00AD3D07">
        <w:rPr>
          <w:rFonts w:ascii="Consolas" w:hAnsi="Consolas" w:cs="Consolas"/>
          <w:color w:val="A31515"/>
          <w:sz w:val="14"/>
          <w:szCs w:val="14"/>
        </w:rPr>
        <w:t>AssessmentPhaseCode</w:t>
      </w:r>
      <w:r w:rsidRPr="00AD3D07">
        <w:rPr>
          <w:rFonts w:ascii="Consolas" w:hAnsi="Consolas" w:cs="Consolas"/>
          <w:color w:val="0000FF"/>
          <w:sz w:val="14"/>
          <w:szCs w:val="14"/>
        </w:rPr>
        <w:t>&gt;</w:t>
      </w:r>
    </w:p>
    <w:p w:rsidR="00512462" w:rsidRDefault="00512462"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512462" w:rsidRDefault="00512462"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Pr>
          <w:rFonts w:ascii="Consolas" w:hAnsi="Consolas" w:cs="Consolas"/>
          <w:color w:val="0000FF"/>
          <w:sz w:val="14"/>
          <w:szCs w:val="14"/>
        </w:rPr>
        <w:t>&lt;</w:t>
      </w:r>
      <w:r w:rsidR="00181EA4" w:rsidRPr="00181EA4">
        <w:rPr>
          <w:rFonts w:ascii="Consolas" w:hAnsi="Consolas" w:cs="Consolas"/>
          <w:color w:val="A31515"/>
          <w:sz w:val="14"/>
          <w:szCs w:val="14"/>
        </w:rPr>
        <w:t>AssessedByCode</w:t>
      </w:r>
      <w:r w:rsidRPr="00512462">
        <w:rPr>
          <w:rFonts w:ascii="Consolas" w:hAnsi="Consolas" w:cs="Consolas"/>
          <w:color w:val="0000FF"/>
          <w:sz w:val="14"/>
          <w:szCs w:val="14"/>
        </w:rPr>
        <w:t>&gt;</w:t>
      </w:r>
      <w:r w:rsidR="001A4ECB">
        <w:rPr>
          <w:rFonts w:ascii="Consolas" w:hAnsi="Consolas" w:cs="Consolas"/>
          <w:color w:val="000000"/>
          <w:sz w:val="14"/>
          <w:szCs w:val="14"/>
        </w:rPr>
        <w:t>SDJOINT</w:t>
      </w:r>
      <w:r>
        <w:rPr>
          <w:rFonts w:ascii="Consolas" w:hAnsi="Consolas" w:cs="Consolas"/>
          <w:color w:val="0000FF"/>
          <w:sz w:val="14"/>
          <w:szCs w:val="14"/>
        </w:rPr>
        <w:t>&lt;</w:t>
      </w:r>
      <w:r w:rsidR="00286546">
        <w:rPr>
          <w:rFonts w:ascii="Consolas" w:hAnsi="Consolas" w:cs="Consolas"/>
          <w:color w:val="0000FF"/>
          <w:sz w:val="14"/>
          <w:szCs w:val="14"/>
        </w:rPr>
        <w:t>/</w:t>
      </w:r>
      <w:r w:rsidR="00181EA4" w:rsidRPr="00181EA4">
        <w:rPr>
          <w:rFonts w:ascii="Consolas" w:hAnsi="Consolas" w:cs="Consolas"/>
          <w:color w:val="A31515"/>
          <w:sz w:val="14"/>
          <w:szCs w:val="14"/>
        </w:rPr>
        <w:t>AssessedByCode</w:t>
      </w:r>
      <w:r w:rsidRPr="00843B38">
        <w:rPr>
          <w:rFonts w:ascii="Consolas" w:hAnsi="Consolas" w:cs="Consolas"/>
          <w:color w:val="0000FF"/>
          <w:sz w:val="14"/>
          <w:szCs w:val="14"/>
        </w:rPr>
        <w:t>&gt;</w:t>
      </w:r>
    </w:p>
    <w:p w:rsidR="005802B7" w:rsidRDefault="00D80A18"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Mandatory.</w:t>
      </w:r>
      <w:r w:rsidRPr="00AD3D07">
        <w:rPr>
          <w:rFonts w:ascii="Consolas" w:hAnsi="Consolas" w:cs="Consolas"/>
          <w:color w:val="0000FF"/>
          <w:sz w:val="14"/>
          <w:szCs w:val="14"/>
        </w:rPr>
        <w:t>--&gt;</w:t>
      </w:r>
    </w:p>
    <w:p w:rsidR="005802B7" w:rsidRDefault="00D80A18"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Scores</w:t>
      </w:r>
      <w:r w:rsidRPr="00AD3D07">
        <w:rPr>
          <w:rFonts w:ascii="Consolas" w:hAnsi="Consolas" w:cs="Consolas"/>
          <w:color w:val="0000FF"/>
          <w:sz w:val="14"/>
          <w:szCs w:val="14"/>
        </w:rPr>
        <w:t>&gt;</w:t>
      </w:r>
    </w:p>
    <w:p w:rsidR="005802B7" w:rsidRDefault="00D80A18" w:rsidP="005802B7">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008000"/>
          <w:sz w:val="14"/>
          <w:szCs w:val="14"/>
        </w:rPr>
        <w:t xml:space="preserve"> 1 or more ScoreCode must be provided.</w:t>
      </w:r>
      <w:r w:rsidRPr="00AD3D07">
        <w:rPr>
          <w:rFonts w:ascii="Consolas" w:hAnsi="Consolas" w:cs="Consolas"/>
          <w:color w:val="0000FF"/>
          <w:sz w:val="14"/>
          <w:szCs w:val="14"/>
        </w:rPr>
        <w:t>--&gt;</w:t>
      </w:r>
    </w:p>
    <w:p w:rsidR="00FD518C" w:rsidRDefault="00D80A18" w:rsidP="00FD518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ScoreCode</w:t>
      </w:r>
      <w:r w:rsidRPr="00AD3D07">
        <w:rPr>
          <w:rFonts w:ascii="Consolas" w:hAnsi="Consolas" w:cs="Consolas"/>
          <w:color w:val="0000FF"/>
          <w:sz w:val="14"/>
          <w:szCs w:val="14"/>
        </w:rPr>
        <w:t>&gt;</w:t>
      </w:r>
      <w:r w:rsidRPr="00AD3D07">
        <w:rPr>
          <w:rFonts w:ascii="Consolas" w:hAnsi="Consolas" w:cs="Consolas"/>
          <w:color w:val="000000"/>
          <w:sz w:val="14"/>
          <w:szCs w:val="14"/>
        </w:rPr>
        <w:t>GROUPNETWORKS1</w:t>
      </w:r>
      <w:r w:rsidRPr="00AD3D07">
        <w:rPr>
          <w:rFonts w:ascii="Consolas" w:hAnsi="Consolas" w:cs="Consolas"/>
          <w:color w:val="0000FF"/>
          <w:sz w:val="14"/>
          <w:szCs w:val="14"/>
        </w:rPr>
        <w:t>&lt;/</w:t>
      </w:r>
      <w:r w:rsidRPr="00AD3D07">
        <w:rPr>
          <w:rFonts w:ascii="Consolas" w:hAnsi="Consolas" w:cs="Consolas"/>
          <w:color w:val="A31515"/>
          <w:sz w:val="14"/>
          <w:szCs w:val="14"/>
        </w:rPr>
        <w:t>ScoreCode</w:t>
      </w:r>
      <w:r w:rsidRPr="00AD3D07">
        <w:rPr>
          <w:rFonts w:ascii="Consolas" w:hAnsi="Consolas" w:cs="Consolas"/>
          <w:color w:val="0000FF"/>
          <w:sz w:val="14"/>
          <w:szCs w:val="14"/>
        </w:rPr>
        <w:t>&gt;</w:t>
      </w:r>
    </w:p>
    <w:p w:rsidR="00FD518C" w:rsidRDefault="00D80A18" w:rsidP="00FD518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ScoreCode</w:t>
      </w:r>
      <w:r w:rsidRPr="00AD3D07">
        <w:rPr>
          <w:rFonts w:ascii="Consolas" w:hAnsi="Consolas" w:cs="Consolas"/>
          <w:color w:val="0000FF"/>
          <w:sz w:val="14"/>
          <w:szCs w:val="14"/>
        </w:rPr>
        <w:t>&gt;</w:t>
      </w:r>
      <w:r w:rsidRPr="00AD3D07">
        <w:rPr>
          <w:rFonts w:ascii="Consolas" w:hAnsi="Consolas" w:cs="Consolas"/>
          <w:color w:val="000000"/>
          <w:sz w:val="14"/>
          <w:szCs w:val="14"/>
        </w:rPr>
        <w:t>GROUPSKILLS2</w:t>
      </w:r>
      <w:r w:rsidRPr="00AD3D07">
        <w:rPr>
          <w:rFonts w:ascii="Consolas" w:hAnsi="Consolas" w:cs="Consolas"/>
          <w:color w:val="0000FF"/>
          <w:sz w:val="14"/>
          <w:szCs w:val="14"/>
        </w:rPr>
        <w:t>&lt;/</w:t>
      </w:r>
      <w:r w:rsidRPr="00AD3D07">
        <w:rPr>
          <w:rFonts w:ascii="Consolas" w:hAnsi="Consolas" w:cs="Consolas"/>
          <w:color w:val="A31515"/>
          <w:sz w:val="14"/>
          <w:szCs w:val="14"/>
        </w:rPr>
        <w:t>ScoreCode</w:t>
      </w:r>
      <w:r w:rsidRPr="00AD3D07">
        <w:rPr>
          <w:rFonts w:ascii="Consolas" w:hAnsi="Consolas" w:cs="Consolas"/>
          <w:color w:val="0000FF"/>
          <w:sz w:val="14"/>
          <w:szCs w:val="14"/>
        </w:rPr>
        <w:t>&gt;</w:t>
      </w:r>
    </w:p>
    <w:p w:rsidR="00FD518C" w:rsidRDefault="00D80A18" w:rsidP="00181EA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Scores</w:t>
      </w:r>
      <w:r w:rsidRPr="00AD3D07">
        <w:rPr>
          <w:rFonts w:ascii="Consolas" w:hAnsi="Consolas" w:cs="Consolas"/>
          <w:color w:val="0000FF"/>
          <w:sz w:val="14"/>
          <w:szCs w:val="14"/>
        </w:rPr>
        <w:t>&gt;</w:t>
      </w:r>
    </w:p>
    <w:p w:rsidR="00FD518C" w:rsidRDefault="00D80A18" w:rsidP="00FD518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Assessment</w:t>
      </w:r>
      <w:r w:rsidRPr="00AD3D07">
        <w:rPr>
          <w:rFonts w:ascii="Consolas" w:hAnsi="Consolas" w:cs="Consolas"/>
          <w:color w:val="0000FF"/>
          <w:sz w:val="14"/>
          <w:szCs w:val="14"/>
        </w:rPr>
        <w:t>&gt;</w:t>
      </w:r>
    </w:p>
    <w:p w:rsidR="00FD518C" w:rsidRDefault="00D80A18" w:rsidP="00FD518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AD3D07">
        <w:rPr>
          <w:rFonts w:ascii="Consolas" w:hAnsi="Consolas" w:cs="Consolas"/>
          <w:color w:val="0000FF"/>
          <w:sz w:val="14"/>
          <w:szCs w:val="14"/>
        </w:rPr>
        <w:t>&lt;/</w:t>
      </w:r>
      <w:r w:rsidRPr="00AD3D07">
        <w:rPr>
          <w:rFonts w:ascii="Consolas" w:hAnsi="Consolas" w:cs="Consolas"/>
          <w:color w:val="A31515"/>
          <w:sz w:val="14"/>
          <w:szCs w:val="14"/>
        </w:rPr>
        <w:t>Assessments</w:t>
      </w:r>
      <w:r w:rsidRPr="00AD3D07">
        <w:rPr>
          <w:rFonts w:ascii="Consolas" w:hAnsi="Consolas" w:cs="Consolas"/>
          <w:color w:val="0000FF"/>
          <w:sz w:val="14"/>
          <w:szCs w:val="14"/>
        </w:rPr>
        <w:t>&gt;</w:t>
      </w:r>
    </w:p>
    <w:p w:rsidR="00AC067A" w:rsidRDefault="00D80A18" w:rsidP="00283C1B">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pPr>
      <w:r w:rsidRPr="00AD3D07">
        <w:rPr>
          <w:rFonts w:ascii="Consolas" w:hAnsi="Consolas" w:cs="Consolas"/>
          <w:color w:val="0000FF"/>
          <w:sz w:val="14"/>
          <w:szCs w:val="14"/>
        </w:rPr>
        <w:t>&lt;/</w:t>
      </w:r>
      <w:r w:rsidRPr="00AD3D07">
        <w:rPr>
          <w:rFonts w:ascii="Consolas" w:hAnsi="Consolas" w:cs="Consolas"/>
          <w:color w:val="A31515"/>
          <w:sz w:val="14"/>
          <w:szCs w:val="14"/>
        </w:rPr>
        <w:t>SessionAssessment</w:t>
      </w:r>
      <w:r w:rsidRPr="00AD3D07">
        <w:rPr>
          <w:rFonts w:ascii="Consolas" w:hAnsi="Consolas" w:cs="Consolas"/>
          <w:color w:val="0000FF"/>
          <w:sz w:val="14"/>
          <w:szCs w:val="14"/>
        </w:rPr>
        <w:t>&gt;</w:t>
      </w:r>
    </w:p>
    <w:p w:rsidR="00333EC8" w:rsidRDefault="00333EC8" w:rsidP="006F1B18">
      <w:pPr>
        <w:pStyle w:val="Heading3"/>
      </w:pPr>
      <w:bookmarkStart w:id="42" w:name="_Toc18327375"/>
      <w:r w:rsidRPr="006F1B18">
        <w:t>ClientAssessments</w:t>
      </w:r>
      <w:bookmarkEnd w:id="42"/>
      <w:r w:rsidRPr="00CC60BB">
        <w:t xml:space="preserve"> </w:t>
      </w:r>
    </w:p>
    <w:p w:rsidR="00333EC8" w:rsidRDefault="00333EC8" w:rsidP="00333EC8">
      <w:r w:rsidRPr="002F42B5">
        <w:rPr>
          <w:i/>
        </w:rPr>
        <w:t>ClientAssessments</w:t>
      </w:r>
      <w:r>
        <w:t xml:space="preserve"> node must contain </w:t>
      </w:r>
      <w:r w:rsidR="004909D1">
        <w:t>one</w:t>
      </w:r>
      <w:r>
        <w:t xml:space="preserve"> or more </w:t>
      </w:r>
      <w:r w:rsidRPr="002F42B5">
        <w:rPr>
          <w:i/>
        </w:rPr>
        <w:t>ClientAssessment</w:t>
      </w:r>
      <w:r>
        <w:t xml:space="preserve"> nodes. Each </w:t>
      </w:r>
      <w:r w:rsidRPr="002F42B5">
        <w:rPr>
          <w:i/>
        </w:rPr>
        <w:t>ClientAssessment</w:t>
      </w:r>
      <w:r>
        <w:t xml:space="preserve"> node contains assessments </w:t>
      </w:r>
      <w:r w:rsidR="002F42B5">
        <w:t xml:space="preserve">of a </w:t>
      </w:r>
      <w:r w:rsidR="00D2761E">
        <w:t>client who attended the session</w:t>
      </w:r>
      <w:r>
        <w:t>.</w:t>
      </w:r>
    </w:p>
    <w:p w:rsidR="00333EC8" w:rsidRPr="00AE04C1" w:rsidRDefault="00333EC8" w:rsidP="00333EC8">
      <w:pPr>
        <w:pStyle w:val="Heading4"/>
        <w:numPr>
          <w:ilvl w:val="3"/>
          <w:numId w:val="1"/>
        </w:numPr>
        <w:rPr>
          <w:i w:val="0"/>
        </w:rPr>
      </w:pPr>
      <w:r>
        <w:rPr>
          <w:i w:val="0"/>
        </w:rPr>
        <w:t>Client</w:t>
      </w:r>
      <w:r w:rsidRPr="00AE04C1">
        <w:rPr>
          <w:i w:val="0"/>
        </w:rPr>
        <w:t>Assessment Node</w:t>
      </w:r>
    </w:p>
    <w:p w:rsidR="00333EC8" w:rsidRPr="00060ADA" w:rsidRDefault="00333EC8" w:rsidP="00333EC8">
      <w:r>
        <w:t xml:space="preserve">Elements within </w:t>
      </w:r>
      <w:r w:rsidRPr="002F42B5">
        <w:rPr>
          <w:i/>
        </w:rPr>
        <w:t>ClientAssessment</w:t>
      </w:r>
      <w:r>
        <w:t xml:space="preserve"> node:</w:t>
      </w:r>
    </w:p>
    <w:tbl>
      <w:tblPr>
        <w:tblStyle w:val="TableGrid"/>
        <w:tblW w:w="0" w:type="auto"/>
        <w:tblLayout w:type="fixed"/>
        <w:tblLook w:val="01E0" w:firstRow="1" w:lastRow="1" w:firstColumn="1" w:lastColumn="1" w:noHBand="0" w:noVBand="0"/>
        <w:tblCaption w:val="Table for ClientAssessment node"/>
        <w:tblDescription w:val="This table describes the elements within the ClientAssessment node including requirements for mandatory, conditional or optional, data type, length, format and comments for validation rules."/>
      </w:tblPr>
      <w:tblGrid>
        <w:gridCol w:w="2802"/>
        <w:gridCol w:w="1417"/>
        <w:gridCol w:w="992"/>
        <w:gridCol w:w="851"/>
        <w:gridCol w:w="850"/>
        <w:gridCol w:w="2330"/>
      </w:tblGrid>
      <w:tr w:rsidR="00333EC8" w:rsidRPr="00B8114A" w:rsidTr="007149F4">
        <w:trPr>
          <w:tblHeader/>
        </w:trPr>
        <w:tc>
          <w:tcPr>
            <w:tcW w:w="280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Element</w:t>
            </w:r>
          </w:p>
        </w:tc>
        <w:tc>
          <w:tcPr>
            <w:tcW w:w="1417"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992"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Data Type</w:t>
            </w:r>
          </w:p>
        </w:tc>
        <w:tc>
          <w:tcPr>
            <w:tcW w:w="851"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Length</w:t>
            </w:r>
          </w:p>
        </w:tc>
        <w:tc>
          <w:tcPr>
            <w:tcW w:w="8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Format</w:t>
            </w:r>
          </w:p>
        </w:tc>
        <w:tc>
          <w:tcPr>
            <w:tcW w:w="233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333EC8" w:rsidRPr="00B8114A" w:rsidTr="007149F4">
        <w:tc>
          <w:tcPr>
            <w:tcW w:w="2802" w:type="dxa"/>
          </w:tcPr>
          <w:p w:rsidR="00333EC8" w:rsidRDefault="00333EC8" w:rsidP="006D14AB">
            <w:pPr>
              <w:spacing w:before="60" w:after="60"/>
              <w:rPr>
                <w:rFonts w:cs="Arial"/>
                <w:sz w:val="16"/>
                <w:szCs w:val="16"/>
              </w:rPr>
            </w:pPr>
            <w:r>
              <w:rPr>
                <w:rFonts w:cs="Arial"/>
                <w:sz w:val="16"/>
                <w:szCs w:val="16"/>
              </w:rPr>
              <w:t>ClientId</w:t>
            </w:r>
          </w:p>
        </w:tc>
        <w:tc>
          <w:tcPr>
            <w:tcW w:w="1417" w:type="dxa"/>
          </w:tcPr>
          <w:p w:rsidR="00333EC8" w:rsidRPr="00B8114A" w:rsidRDefault="00333EC8" w:rsidP="006D14AB">
            <w:pPr>
              <w:spacing w:before="60" w:after="60"/>
              <w:rPr>
                <w:rFonts w:cs="Arial"/>
                <w:sz w:val="16"/>
                <w:szCs w:val="16"/>
              </w:rPr>
            </w:pPr>
            <w:r>
              <w:rPr>
                <w:rFonts w:cs="Arial"/>
                <w:sz w:val="16"/>
                <w:szCs w:val="16"/>
              </w:rPr>
              <w:t>Mandatory</w:t>
            </w:r>
          </w:p>
        </w:tc>
        <w:tc>
          <w:tcPr>
            <w:tcW w:w="992" w:type="dxa"/>
          </w:tcPr>
          <w:p w:rsidR="00333EC8" w:rsidRDefault="00333EC8" w:rsidP="006D14AB">
            <w:pPr>
              <w:spacing w:before="60" w:after="60"/>
              <w:rPr>
                <w:rFonts w:cs="Arial"/>
                <w:sz w:val="16"/>
                <w:szCs w:val="16"/>
              </w:rPr>
            </w:pPr>
            <w:r>
              <w:rPr>
                <w:rFonts w:cs="Arial"/>
                <w:sz w:val="16"/>
                <w:szCs w:val="16"/>
              </w:rPr>
              <w:t>string</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90544" w:rsidP="006D14AB">
            <w:pPr>
              <w:tabs>
                <w:tab w:val="left" w:pos="284"/>
              </w:tabs>
              <w:spacing w:before="60" w:after="60"/>
              <w:rPr>
                <w:rFonts w:cs="Arial"/>
                <w:sz w:val="16"/>
                <w:szCs w:val="16"/>
              </w:rPr>
            </w:pPr>
            <w:r>
              <w:rPr>
                <w:rFonts w:cs="Arial"/>
                <w:sz w:val="16"/>
                <w:szCs w:val="16"/>
              </w:rPr>
              <w:t>Organisation’s</w:t>
            </w:r>
            <w:r w:rsidR="00333EC8">
              <w:rPr>
                <w:rFonts w:cs="Arial"/>
                <w:sz w:val="16"/>
                <w:szCs w:val="16"/>
              </w:rPr>
              <w:t xml:space="preserve"> Client Id</w:t>
            </w:r>
          </w:p>
          <w:p w:rsidR="0047417D" w:rsidRDefault="0047417D" w:rsidP="006D14AB">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CaseId</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BE6044" w:rsidP="006D14AB">
            <w:pPr>
              <w:spacing w:before="60" w:after="60"/>
              <w:rPr>
                <w:rFonts w:cs="Arial"/>
                <w:sz w:val="16"/>
                <w:szCs w:val="16"/>
              </w:rPr>
            </w:pPr>
            <w:r>
              <w:rPr>
                <w:rFonts w:cs="Arial"/>
                <w:sz w:val="16"/>
                <w:szCs w:val="16"/>
              </w:rPr>
              <w:t>s</w:t>
            </w:r>
            <w:r w:rsidR="00333EC8">
              <w:rPr>
                <w:rFonts w:cs="Arial"/>
                <w:sz w:val="16"/>
                <w:szCs w:val="16"/>
              </w:rPr>
              <w:t>tring</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90544" w:rsidP="006D14AB">
            <w:pPr>
              <w:tabs>
                <w:tab w:val="left" w:pos="284"/>
              </w:tabs>
              <w:spacing w:before="60" w:after="60"/>
              <w:rPr>
                <w:rFonts w:cs="Arial"/>
                <w:sz w:val="16"/>
                <w:szCs w:val="16"/>
              </w:rPr>
            </w:pPr>
            <w:r>
              <w:rPr>
                <w:rFonts w:cs="Arial"/>
                <w:sz w:val="16"/>
                <w:szCs w:val="16"/>
              </w:rPr>
              <w:t>Organisation’s</w:t>
            </w:r>
            <w:r w:rsidR="00333EC8">
              <w:rPr>
                <w:rFonts w:cs="Arial"/>
                <w:sz w:val="16"/>
                <w:szCs w:val="16"/>
              </w:rPr>
              <w:t xml:space="preserve"> Case Id</w:t>
            </w:r>
          </w:p>
          <w:p w:rsidR="0047417D" w:rsidRPr="00B8114A" w:rsidRDefault="0047417D" w:rsidP="006D14AB">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SessionId</w:t>
            </w:r>
          </w:p>
        </w:tc>
        <w:tc>
          <w:tcPr>
            <w:tcW w:w="1417" w:type="dxa"/>
          </w:tcPr>
          <w:p w:rsidR="00333EC8" w:rsidRPr="00B8114A" w:rsidRDefault="00333EC8" w:rsidP="006D14AB">
            <w:pPr>
              <w:spacing w:before="60" w:after="60"/>
              <w:rPr>
                <w:rFonts w:cs="Arial"/>
                <w:sz w:val="16"/>
                <w:szCs w:val="16"/>
              </w:rPr>
            </w:pPr>
            <w:r>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string</w:t>
            </w:r>
          </w:p>
        </w:tc>
        <w:tc>
          <w:tcPr>
            <w:tcW w:w="851" w:type="dxa"/>
          </w:tcPr>
          <w:p w:rsidR="00333EC8" w:rsidRPr="002D3BBF"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90544" w:rsidP="006D14AB">
            <w:pPr>
              <w:tabs>
                <w:tab w:val="left" w:pos="284"/>
              </w:tabs>
              <w:spacing w:before="60" w:after="60"/>
              <w:rPr>
                <w:rFonts w:cs="Arial"/>
                <w:sz w:val="16"/>
                <w:szCs w:val="16"/>
              </w:rPr>
            </w:pPr>
            <w:r>
              <w:rPr>
                <w:rFonts w:cs="Arial"/>
                <w:sz w:val="16"/>
                <w:szCs w:val="16"/>
              </w:rPr>
              <w:t>Organisation’s</w:t>
            </w:r>
            <w:r w:rsidR="00333EC8">
              <w:rPr>
                <w:rFonts w:cs="Arial"/>
                <w:sz w:val="16"/>
                <w:szCs w:val="16"/>
              </w:rPr>
              <w:t xml:space="preserve"> Session Id</w:t>
            </w:r>
          </w:p>
          <w:p w:rsidR="00333EC8" w:rsidRDefault="00333EC8" w:rsidP="006D14AB">
            <w:pPr>
              <w:tabs>
                <w:tab w:val="left" w:pos="284"/>
              </w:tabs>
              <w:spacing w:before="60" w:after="60"/>
              <w:rPr>
                <w:rFonts w:cs="Arial"/>
                <w:sz w:val="16"/>
                <w:szCs w:val="16"/>
              </w:rPr>
            </w:pPr>
            <w:r>
              <w:rPr>
                <w:rFonts w:cs="Arial"/>
                <w:sz w:val="16"/>
                <w:szCs w:val="16"/>
              </w:rPr>
              <w:t>Combination of ClientId, CaseId and SessionId is used to identify the client to which as</w:t>
            </w:r>
            <w:r w:rsidR="0047417D">
              <w:rPr>
                <w:rFonts w:cs="Arial"/>
                <w:sz w:val="16"/>
                <w:szCs w:val="16"/>
              </w:rPr>
              <w:t>sessments are added or updated.</w:t>
            </w:r>
          </w:p>
          <w:p w:rsidR="0047417D" w:rsidRPr="00B8114A" w:rsidRDefault="0047417D" w:rsidP="006D14AB">
            <w:pPr>
              <w:tabs>
                <w:tab w:val="left" w:pos="284"/>
              </w:tabs>
              <w:spacing w:before="60" w:after="60"/>
              <w:rPr>
                <w:rFonts w:cs="Arial"/>
                <w:sz w:val="16"/>
                <w:szCs w:val="16"/>
              </w:rPr>
            </w:pPr>
          </w:p>
        </w:tc>
      </w:tr>
      <w:tr w:rsidR="00333EC8" w:rsidRPr="00B8114A" w:rsidTr="007149F4">
        <w:tc>
          <w:tcPr>
            <w:tcW w:w="2802" w:type="dxa"/>
          </w:tcPr>
          <w:p w:rsidR="00333EC8" w:rsidRPr="00B8114A" w:rsidRDefault="00333EC8" w:rsidP="006D14AB">
            <w:pPr>
              <w:spacing w:before="60" w:after="60"/>
              <w:rPr>
                <w:rFonts w:cs="Arial"/>
                <w:sz w:val="16"/>
                <w:szCs w:val="16"/>
              </w:rPr>
            </w:pPr>
            <w:r>
              <w:rPr>
                <w:rFonts w:cs="Arial"/>
                <w:sz w:val="16"/>
                <w:szCs w:val="16"/>
              </w:rPr>
              <w:t>Assessments</w:t>
            </w:r>
          </w:p>
        </w:tc>
        <w:tc>
          <w:tcPr>
            <w:tcW w:w="1417" w:type="dxa"/>
          </w:tcPr>
          <w:p w:rsidR="00333EC8" w:rsidRPr="00B8114A" w:rsidRDefault="00333EC8" w:rsidP="006D14AB">
            <w:pPr>
              <w:spacing w:before="60" w:after="60"/>
              <w:rPr>
                <w:rFonts w:cs="Arial"/>
                <w:sz w:val="16"/>
                <w:szCs w:val="16"/>
              </w:rPr>
            </w:pPr>
            <w:r w:rsidRPr="00B8114A">
              <w:rPr>
                <w:rFonts w:cs="Arial"/>
                <w:sz w:val="16"/>
                <w:szCs w:val="16"/>
              </w:rPr>
              <w:t>Mandatory</w:t>
            </w:r>
          </w:p>
        </w:tc>
        <w:tc>
          <w:tcPr>
            <w:tcW w:w="992" w:type="dxa"/>
          </w:tcPr>
          <w:p w:rsidR="00333EC8" w:rsidRPr="00B8114A" w:rsidRDefault="00333EC8" w:rsidP="006D14AB">
            <w:pPr>
              <w:spacing w:before="60" w:after="60"/>
              <w:rPr>
                <w:rFonts w:cs="Arial"/>
                <w:sz w:val="16"/>
                <w:szCs w:val="16"/>
              </w:rPr>
            </w:pPr>
            <w:r>
              <w:rPr>
                <w:rFonts w:cs="Arial"/>
                <w:sz w:val="16"/>
                <w:szCs w:val="16"/>
              </w:rPr>
              <w:t xml:space="preserve">XML </w:t>
            </w:r>
          </w:p>
        </w:tc>
        <w:tc>
          <w:tcPr>
            <w:tcW w:w="851" w:type="dxa"/>
          </w:tcPr>
          <w:p w:rsidR="00333EC8" w:rsidRPr="00B8114A" w:rsidRDefault="00333EC8" w:rsidP="006D14AB">
            <w:pPr>
              <w:spacing w:before="60" w:after="60"/>
              <w:rPr>
                <w:rFonts w:cs="Arial"/>
                <w:sz w:val="16"/>
                <w:szCs w:val="16"/>
              </w:rPr>
            </w:pPr>
          </w:p>
        </w:tc>
        <w:tc>
          <w:tcPr>
            <w:tcW w:w="850" w:type="dxa"/>
          </w:tcPr>
          <w:p w:rsidR="00333EC8" w:rsidRDefault="00333EC8" w:rsidP="006D14AB">
            <w:pPr>
              <w:tabs>
                <w:tab w:val="left" w:pos="284"/>
              </w:tabs>
              <w:spacing w:before="60" w:after="60"/>
              <w:rPr>
                <w:rFonts w:cs="Arial"/>
                <w:sz w:val="16"/>
                <w:szCs w:val="16"/>
              </w:rPr>
            </w:pPr>
          </w:p>
        </w:tc>
        <w:tc>
          <w:tcPr>
            <w:tcW w:w="2330" w:type="dxa"/>
          </w:tcPr>
          <w:p w:rsidR="00333EC8" w:rsidRDefault="00333EC8" w:rsidP="00E418A2">
            <w:pPr>
              <w:tabs>
                <w:tab w:val="left" w:pos="284"/>
              </w:tabs>
              <w:spacing w:before="60" w:after="60"/>
              <w:rPr>
                <w:rFonts w:cs="Arial"/>
                <w:sz w:val="16"/>
                <w:szCs w:val="16"/>
              </w:rPr>
            </w:pPr>
            <w:r>
              <w:rPr>
                <w:rFonts w:cs="Arial"/>
                <w:sz w:val="16"/>
                <w:szCs w:val="16"/>
              </w:rPr>
              <w:t>Must contain 1 or more Assessment nodes.</w:t>
            </w:r>
          </w:p>
          <w:p w:rsidR="00B940E2" w:rsidRDefault="00B940E2" w:rsidP="00B940E2">
            <w:pPr>
              <w:tabs>
                <w:tab w:val="left" w:pos="284"/>
              </w:tabs>
              <w:spacing w:before="60" w:after="60"/>
              <w:rPr>
                <w:rFonts w:cs="Arial"/>
                <w:sz w:val="16"/>
                <w:szCs w:val="16"/>
              </w:rPr>
            </w:pPr>
            <w:r>
              <w:rPr>
                <w:rFonts w:cs="Arial"/>
                <w:sz w:val="16"/>
                <w:szCs w:val="16"/>
              </w:rPr>
              <w:t>Maximum 1 Pre and 1 Post Assessment per SCORE Type per Client per Session.</w:t>
            </w:r>
          </w:p>
          <w:p w:rsidR="00B940E2" w:rsidRPr="00B8114A" w:rsidRDefault="00B940E2" w:rsidP="00E418A2">
            <w:pPr>
              <w:tabs>
                <w:tab w:val="left" w:pos="284"/>
              </w:tabs>
              <w:spacing w:before="60" w:after="60"/>
              <w:rPr>
                <w:rFonts w:cs="Arial"/>
                <w:sz w:val="16"/>
                <w:szCs w:val="16"/>
              </w:rPr>
            </w:pPr>
          </w:p>
        </w:tc>
      </w:tr>
    </w:tbl>
    <w:p w:rsidR="00333EC8" w:rsidRDefault="00333EC8" w:rsidP="00333EC8"/>
    <w:p w:rsidR="00555FE9" w:rsidRDefault="00555FE9" w:rsidP="00333EC8"/>
    <w:p w:rsidR="00333EC8" w:rsidRDefault="00333EC8" w:rsidP="00333EC8">
      <w:pPr>
        <w:pStyle w:val="Heading5"/>
        <w:numPr>
          <w:ilvl w:val="4"/>
          <w:numId w:val="1"/>
        </w:numPr>
        <w:rPr>
          <w:color w:val="auto"/>
        </w:rPr>
      </w:pPr>
      <w:r w:rsidRPr="004D64F9">
        <w:rPr>
          <w:color w:val="auto"/>
        </w:rPr>
        <w:lastRenderedPageBreak/>
        <w:t>Assessment Node</w:t>
      </w:r>
    </w:p>
    <w:p w:rsidR="00333EC8" w:rsidRDefault="00333EC8" w:rsidP="00F91E23">
      <w:r>
        <w:t>Same as</w:t>
      </w:r>
      <w:r w:rsidR="00A1054E">
        <w:t xml:space="preserve"> </w:t>
      </w:r>
      <w:r w:rsidR="00A1054E" w:rsidRPr="00247B2D">
        <w:rPr>
          <w:color w:val="0000FF"/>
          <w:u w:val="single"/>
        </w:rPr>
        <w:fldChar w:fldCharType="begin"/>
      </w:r>
      <w:r w:rsidR="00A1054E" w:rsidRPr="00247B2D">
        <w:rPr>
          <w:color w:val="0000FF"/>
          <w:u w:val="single"/>
        </w:rPr>
        <w:instrText xml:space="preserve"> REF _Ref399311117 \h </w:instrText>
      </w:r>
      <w:r w:rsidR="00F91E23">
        <w:rPr>
          <w:color w:val="0000FF"/>
          <w:u w:val="single"/>
        </w:rPr>
        <w:instrText xml:space="preserve"> \* MERGEFORMAT </w:instrText>
      </w:r>
      <w:r w:rsidR="00A1054E" w:rsidRPr="00247B2D">
        <w:rPr>
          <w:color w:val="0000FF"/>
          <w:u w:val="single"/>
        </w:rPr>
      </w:r>
      <w:r w:rsidR="00A1054E" w:rsidRPr="00247B2D">
        <w:rPr>
          <w:color w:val="0000FF"/>
          <w:u w:val="single"/>
        </w:rPr>
        <w:fldChar w:fldCharType="separate"/>
      </w:r>
      <w:r w:rsidR="00CF030C" w:rsidRPr="004D64F9">
        <w:t>Assessment Node</w:t>
      </w:r>
      <w:r w:rsidR="00A1054E" w:rsidRPr="00247B2D">
        <w:rPr>
          <w:color w:val="0000FF"/>
          <w:u w:val="single"/>
        </w:rPr>
        <w:fldChar w:fldCharType="end"/>
      </w:r>
      <w:r w:rsidR="00A1054E">
        <w:t xml:space="preserve"> above</w:t>
      </w:r>
      <w:r w:rsidR="000F5798">
        <w:t>, section 4.4.4.1.1</w:t>
      </w:r>
      <w:r w:rsidR="00A1054E">
        <w:t>.</w:t>
      </w:r>
    </w:p>
    <w:p w:rsidR="00333EC8" w:rsidRDefault="00333EC8" w:rsidP="00333EC8">
      <w:pPr>
        <w:pStyle w:val="Heading4"/>
        <w:numPr>
          <w:ilvl w:val="3"/>
          <w:numId w:val="1"/>
        </w:numPr>
        <w:rPr>
          <w:i w:val="0"/>
        </w:rPr>
      </w:pPr>
      <w:r>
        <w:rPr>
          <w:i w:val="0"/>
        </w:rPr>
        <w:t>Client</w:t>
      </w:r>
      <w:r w:rsidRPr="00AE04C1">
        <w:rPr>
          <w:i w:val="0"/>
        </w:rPr>
        <w:t xml:space="preserve">Assessment </w:t>
      </w:r>
      <w:r w:rsidRPr="00060ADA">
        <w:rPr>
          <w:i w:val="0"/>
        </w:rPr>
        <w:t>Node XML</w:t>
      </w:r>
    </w:p>
    <w:p w:rsidR="00D80A18" w:rsidRPr="00107D6B" w:rsidRDefault="00333EC8" w:rsidP="00937B49">
      <w:pPr>
        <w:rPr>
          <w:rFonts w:ascii="Consolas" w:hAnsi="Consolas" w:cs="Consolas"/>
          <w:color w:val="0000FF"/>
          <w:sz w:val="14"/>
          <w:szCs w:val="14"/>
        </w:rPr>
      </w:pPr>
      <w:r w:rsidRPr="00DA66FB">
        <w:t xml:space="preserve">Sample </w:t>
      </w:r>
      <w:r w:rsidRPr="002F42B5">
        <w:rPr>
          <w:i/>
        </w:rPr>
        <w:t>ClientAssessment</w:t>
      </w:r>
      <w:r w:rsidRPr="00DA66FB">
        <w:t xml:space="preserve"> node XML with Schema validation rules:</w:t>
      </w:r>
    </w:p>
    <w:p w:rsidR="00937B49" w:rsidRDefault="00937B49"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ClientAssessment</w:t>
      </w:r>
      <w:r w:rsidRPr="00107D6B">
        <w:rPr>
          <w:rFonts w:ascii="Consolas" w:hAnsi="Consolas" w:cs="Consolas"/>
          <w:color w:val="0000FF"/>
          <w:sz w:val="14"/>
          <w:szCs w:val="14"/>
        </w:rPr>
        <w:t>&gt;</w:t>
      </w:r>
      <w:r w:rsidR="00D80A18" w:rsidRPr="00107D6B">
        <w:rPr>
          <w:rFonts w:ascii="Consolas" w:hAnsi="Consolas" w:cs="Consolas"/>
          <w:color w:val="0000FF"/>
          <w:sz w:val="14"/>
          <w:szCs w:val="14"/>
        </w:rPr>
        <w:t xml:space="preserve"> </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ClientId</w:t>
      </w:r>
      <w:r w:rsidRPr="00107D6B">
        <w:rPr>
          <w:rFonts w:ascii="Consolas" w:hAnsi="Consolas" w:cs="Consolas"/>
          <w:color w:val="0000FF"/>
          <w:sz w:val="14"/>
          <w:szCs w:val="14"/>
        </w:rPr>
        <w:t>&gt;</w:t>
      </w:r>
      <w:r w:rsidRPr="00107D6B">
        <w:rPr>
          <w:rFonts w:ascii="Consolas" w:hAnsi="Consolas" w:cs="Consolas"/>
          <w:color w:val="000000"/>
          <w:sz w:val="14"/>
          <w:szCs w:val="14"/>
        </w:rPr>
        <w:t>CL</w:t>
      </w:r>
      <w:r w:rsidR="00052E4E">
        <w:rPr>
          <w:rFonts w:ascii="Consolas" w:hAnsi="Consolas" w:cs="Consolas"/>
          <w:color w:val="000000"/>
          <w:sz w:val="14"/>
          <w:szCs w:val="14"/>
        </w:rPr>
        <w:t>0012</w:t>
      </w:r>
      <w:r w:rsidRPr="00107D6B">
        <w:rPr>
          <w:rFonts w:ascii="Consolas" w:hAnsi="Consolas" w:cs="Consolas"/>
          <w:color w:val="0000FF"/>
          <w:sz w:val="14"/>
          <w:szCs w:val="14"/>
        </w:rPr>
        <w:t>&lt;/</w:t>
      </w:r>
      <w:r w:rsidRPr="00107D6B">
        <w:rPr>
          <w:rFonts w:ascii="Consolas" w:hAnsi="Consolas" w:cs="Consolas"/>
          <w:color w:val="A31515"/>
          <w:sz w:val="14"/>
          <w:szCs w:val="14"/>
        </w:rPr>
        <w:t>ClientId</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CaseId</w:t>
      </w:r>
      <w:r w:rsidRPr="00107D6B">
        <w:rPr>
          <w:rFonts w:ascii="Consolas" w:hAnsi="Consolas" w:cs="Consolas"/>
          <w:color w:val="0000FF"/>
          <w:sz w:val="14"/>
          <w:szCs w:val="14"/>
        </w:rPr>
        <w:t>&gt;</w:t>
      </w:r>
      <w:r w:rsidRPr="00107D6B">
        <w:rPr>
          <w:rFonts w:ascii="Consolas" w:hAnsi="Consolas" w:cs="Consolas"/>
          <w:color w:val="000000"/>
          <w:sz w:val="14"/>
          <w:szCs w:val="14"/>
        </w:rPr>
        <w:t>CA</w:t>
      </w:r>
      <w:r w:rsidR="00052E4E">
        <w:rPr>
          <w:rFonts w:ascii="Consolas" w:hAnsi="Consolas" w:cs="Consolas"/>
          <w:color w:val="000000"/>
          <w:sz w:val="14"/>
          <w:szCs w:val="14"/>
        </w:rPr>
        <w:t>0050</w:t>
      </w:r>
      <w:r w:rsidRPr="00107D6B">
        <w:rPr>
          <w:rFonts w:ascii="Consolas" w:hAnsi="Consolas" w:cs="Consolas"/>
          <w:color w:val="0000FF"/>
          <w:sz w:val="14"/>
          <w:szCs w:val="14"/>
        </w:rPr>
        <w:t>&lt;/</w:t>
      </w:r>
      <w:r w:rsidRPr="00107D6B">
        <w:rPr>
          <w:rFonts w:ascii="Consolas" w:hAnsi="Consolas" w:cs="Consolas"/>
          <w:color w:val="A31515"/>
          <w:sz w:val="14"/>
          <w:szCs w:val="14"/>
        </w:rPr>
        <w:t>CaseId</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SessionId</w:t>
      </w:r>
      <w:r w:rsidRPr="00107D6B">
        <w:rPr>
          <w:rFonts w:ascii="Consolas" w:hAnsi="Consolas" w:cs="Consolas"/>
          <w:color w:val="0000FF"/>
          <w:sz w:val="14"/>
          <w:szCs w:val="14"/>
        </w:rPr>
        <w:t>&gt;</w:t>
      </w:r>
      <w:r w:rsidRPr="00107D6B">
        <w:rPr>
          <w:rFonts w:ascii="Consolas" w:hAnsi="Consolas" w:cs="Consolas"/>
          <w:color w:val="000000"/>
          <w:sz w:val="14"/>
          <w:szCs w:val="14"/>
        </w:rPr>
        <w:t>SS</w:t>
      </w:r>
      <w:r w:rsidR="00052E4E">
        <w:rPr>
          <w:rFonts w:ascii="Consolas" w:hAnsi="Consolas" w:cs="Consolas"/>
          <w:color w:val="000000"/>
          <w:sz w:val="14"/>
          <w:szCs w:val="14"/>
        </w:rPr>
        <w:t>001</w:t>
      </w:r>
      <w:r w:rsidRPr="00107D6B">
        <w:rPr>
          <w:rFonts w:ascii="Consolas" w:hAnsi="Consolas" w:cs="Consolas"/>
          <w:color w:val="0000FF"/>
          <w:sz w:val="14"/>
          <w:szCs w:val="14"/>
        </w:rPr>
        <w:t>&lt;/</w:t>
      </w:r>
      <w:r w:rsidRPr="00107D6B">
        <w:rPr>
          <w:rFonts w:ascii="Consolas" w:hAnsi="Consolas" w:cs="Consolas"/>
          <w:color w:val="A31515"/>
          <w:sz w:val="14"/>
          <w:szCs w:val="14"/>
        </w:rPr>
        <w:t>SessionId</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Assessments</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 xml:space="preserve"> 1 or more Assessment must be provided.</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Assessment</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ScoreTypeCode</w:t>
      </w:r>
      <w:r w:rsidRPr="00107D6B">
        <w:rPr>
          <w:rFonts w:ascii="Consolas" w:hAnsi="Consolas" w:cs="Consolas"/>
          <w:color w:val="0000FF"/>
          <w:sz w:val="14"/>
          <w:szCs w:val="14"/>
        </w:rPr>
        <w:t>&gt;</w:t>
      </w:r>
      <w:r w:rsidRPr="00107D6B">
        <w:rPr>
          <w:rFonts w:ascii="Consolas" w:hAnsi="Consolas" w:cs="Consolas"/>
          <w:color w:val="000000"/>
          <w:sz w:val="14"/>
          <w:szCs w:val="14"/>
        </w:rPr>
        <w:t>CIRCUMSTANCES</w:t>
      </w:r>
      <w:r w:rsidRPr="00107D6B">
        <w:rPr>
          <w:rFonts w:ascii="Consolas" w:hAnsi="Consolas" w:cs="Consolas"/>
          <w:color w:val="0000FF"/>
          <w:sz w:val="14"/>
          <w:szCs w:val="14"/>
        </w:rPr>
        <w:t>&lt;/</w:t>
      </w:r>
      <w:r w:rsidRPr="00107D6B">
        <w:rPr>
          <w:rFonts w:ascii="Consolas" w:hAnsi="Consolas" w:cs="Consolas"/>
          <w:color w:val="A31515"/>
          <w:sz w:val="14"/>
          <w:szCs w:val="14"/>
        </w:rPr>
        <w:t>ScoreTypeCode</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AssessmentPhaseCode</w:t>
      </w:r>
      <w:r w:rsidRPr="00107D6B">
        <w:rPr>
          <w:rFonts w:ascii="Consolas" w:hAnsi="Consolas" w:cs="Consolas"/>
          <w:color w:val="0000FF"/>
          <w:sz w:val="14"/>
          <w:szCs w:val="14"/>
        </w:rPr>
        <w:t>&gt;</w:t>
      </w:r>
      <w:r w:rsidRPr="00107D6B">
        <w:rPr>
          <w:rFonts w:ascii="Consolas" w:hAnsi="Consolas" w:cs="Consolas"/>
          <w:color w:val="000000"/>
          <w:sz w:val="14"/>
          <w:szCs w:val="14"/>
        </w:rPr>
        <w:t>PRE</w:t>
      </w:r>
      <w:r w:rsidRPr="00107D6B">
        <w:rPr>
          <w:rFonts w:ascii="Consolas" w:hAnsi="Consolas" w:cs="Consolas"/>
          <w:color w:val="0000FF"/>
          <w:sz w:val="14"/>
          <w:szCs w:val="14"/>
        </w:rPr>
        <w:t>&lt;/</w:t>
      </w:r>
      <w:r w:rsidRPr="00107D6B">
        <w:rPr>
          <w:rFonts w:ascii="Consolas" w:hAnsi="Consolas" w:cs="Consolas"/>
          <w:color w:val="A31515"/>
          <w:sz w:val="14"/>
          <w:szCs w:val="14"/>
        </w:rPr>
        <w:t>AssessmentPhaseCode</w:t>
      </w:r>
      <w:r w:rsidRPr="00107D6B">
        <w:rPr>
          <w:rFonts w:ascii="Consolas" w:hAnsi="Consolas" w:cs="Consolas"/>
          <w:color w:val="0000FF"/>
          <w:sz w:val="14"/>
          <w:szCs w:val="14"/>
        </w:rPr>
        <w:t>&gt;</w:t>
      </w:r>
    </w:p>
    <w:p w:rsidR="00512462" w:rsidRDefault="00512462"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EE0F9E">
        <w:rPr>
          <w:rFonts w:ascii="Consolas" w:hAnsi="Consolas" w:cs="Consolas"/>
          <w:color w:val="0000FF"/>
          <w:sz w:val="14"/>
          <w:szCs w:val="14"/>
        </w:rPr>
        <w:t>&lt;!--</w:t>
      </w:r>
      <w:r w:rsidRPr="00EE0F9E">
        <w:rPr>
          <w:rFonts w:ascii="Consolas" w:hAnsi="Consolas" w:cs="Consolas"/>
          <w:color w:val="008000"/>
          <w:sz w:val="14"/>
          <w:szCs w:val="14"/>
        </w:rPr>
        <w:t>Not mandatory.</w:t>
      </w:r>
      <w:r w:rsidRPr="00EE0F9E">
        <w:rPr>
          <w:rFonts w:ascii="Consolas" w:hAnsi="Consolas" w:cs="Consolas"/>
          <w:color w:val="0000FF"/>
          <w:sz w:val="14"/>
          <w:szCs w:val="14"/>
        </w:rPr>
        <w:t>--&gt;</w:t>
      </w:r>
    </w:p>
    <w:p w:rsidR="00524DE0" w:rsidRDefault="00793AFC"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Pr>
          <w:rFonts w:ascii="Consolas" w:hAnsi="Consolas" w:cs="Consolas"/>
          <w:color w:val="0000FF"/>
          <w:sz w:val="14"/>
          <w:szCs w:val="14"/>
        </w:rPr>
        <w:t>&lt;</w:t>
      </w:r>
      <w:r w:rsidRPr="00181EA4">
        <w:rPr>
          <w:rFonts w:ascii="Consolas" w:hAnsi="Consolas" w:cs="Consolas"/>
          <w:color w:val="A31515"/>
          <w:sz w:val="14"/>
          <w:szCs w:val="14"/>
        </w:rPr>
        <w:t>AssessedByCode</w:t>
      </w:r>
      <w:r w:rsidRPr="00512462">
        <w:rPr>
          <w:rFonts w:ascii="Consolas" w:hAnsi="Consolas" w:cs="Consolas"/>
          <w:color w:val="0000FF"/>
          <w:sz w:val="14"/>
          <w:szCs w:val="14"/>
        </w:rPr>
        <w:t>&gt;</w:t>
      </w:r>
      <w:r w:rsidR="00A93E6E">
        <w:rPr>
          <w:rFonts w:ascii="Consolas" w:hAnsi="Consolas" w:cs="Consolas"/>
          <w:color w:val="000000"/>
          <w:sz w:val="14"/>
          <w:szCs w:val="14"/>
        </w:rPr>
        <w:t>SDJOINT</w:t>
      </w:r>
      <w:r>
        <w:rPr>
          <w:rFonts w:ascii="Consolas" w:hAnsi="Consolas" w:cs="Consolas"/>
          <w:color w:val="0000FF"/>
          <w:sz w:val="14"/>
          <w:szCs w:val="14"/>
        </w:rPr>
        <w:t>&lt;</w:t>
      </w:r>
      <w:r w:rsidR="00286546">
        <w:rPr>
          <w:rFonts w:ascii="Consolas" w:hAnsi="Consolas" w:cs="Consolas"/>
          <w:color w:val="0000FF"/>
          <w:sz w:val="14"/>
          <w:szCs w:val="14"/>
        </w:rPr>
        <w:t>/</w:t>
      </w:r>
      <w:r w:rsidRPr="00181EA4">
        <w:rPr>
          <w:rFonts w:ascii="Consolas" w:hAnsi="Consolas" w:cs="Consolas"/>
          <w:color w:val="A31515"/>
          <w:sz w:val="14"/>
          <w:szCs w:val="14"/>
        </w:rPr>
        <w:t>AssessedByCode</w:t>
      </w:r>
      <w:r w:rsidRPr="00843B38">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Scores</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134"/>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 xml:space="preserve"> 1 or more ScoreCode must be provided.</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ScoreCode</w:t>
      </w:r>
      <w:r w:rsidRPr="00107D6B">
        <w:rPr>
          <w:rFonts w:ascii="Consolas" w:hAnsi="Consolas" w:cs="Consolas"/>
          <w:color w:val="0000FF"/>
          <w:sz w:val="14"/>
          <w:szCs w:val="14"/>
        </w:rPr>
        <w:t>&gt;</w:t>
      </w:r>
      <w:r w:rsidRPr="00107D6B">
        <w:rPr>
          <w:rFonts w:ascii="Consolas" w:hAnsi="Consolas" w:cs="Consolas"/>
          <w:color w:val="000000"/>
          <w:sz w:val="14"/>
          <w:szCs w:val="14"/>
        </w:rPr>
        <w:t>AGE1</w:t>
      </w:r>
      <w:r w:rsidRPr="00107D6B">
        <w:rPr>
          <w:rFonts w:ascii="Consolas" w:hAnsi="Consolas" w:cs="Consolas"/>
          <w:color w:val="0000FF"/>
          <w:sz w:val="14"/>
          <w:szCs w:val="14"/>
        </w:rPr>
        <w:t>&lt;/</w:t>
      </w:r>
      <w:r w:rsidRPr="00107D6B">
        <w:rPr>
          <w:rFonts w:ascii="Consolas" w:hAnsi="Consolas" w:cs="Consolas"/>
          <w:color w:val="A31515"/>
          <w:sz w:val="14"/>
          <w:szCs w:val="14"/>
        </w:rPr>
        <w:t>ScoreCode</w:t>
      </w:r>
      <w:r w:rsidRPr="00107D6B">
        <w:rPr>
          <w:rFonts w:ascii="Consolas" w:hAnsi="Consolas" w:cs="Consolas"/>
          <w:color w:val="0000FF"/>
          <w:sz w:val="14"/>
          <w:szCs w:val="14"/>
        </w:rPr>
        <w:t>&gt;</w:t>
      </w:r>
    </w:p>
    <w:p w:rsidR="00052E4E" w:rsidRDefault="00052E4E" w:rsidP="00052E4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134"/>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ScoreCode</w:t>
      </w:r>
      <w:r w:rsidRPr="00107D6B">
        <w:rPr>
          <w:rFonts w:ascii="Consolas" w:hAnsi="Consolas" w:cs="Consolas"/>
          <w:color w:val="0000FF"/>
          <w:sz w:val="14"/>
          <w:szCs w:val="14"/>
        </w:rPr>
        <w:t>&gt;</w:t>
      </w:r>
      <w:r>
        <w:rPr>
          <w:rFonts w:ascii="Consolas" w:hAnsi="Consolas" w:cs="Consolas"/>
          <w:color w:val="000000"/>
          <w:sz w:val="14"/>
          <w:szCs w:val="14"/>
        </w:rPr>
        <w:t>MATERIAL</w:t>
      </w:r>
      <w:r w:rsidRPr="00107D6B">
        <w:rPr>
          <w:rFonts w:ascii="Consolas" w:hAnsi="Consolas" w:cs="Consolas"/>
          <w:color w:val="000000"/>
          <w:sz w:val="14"/>
          <w:szCs w:val="14"/>
        </w:rPr>
        <w:t>1</w:t>
      </w:r>
      <w:r w:rsidRPr="00107D6B">
        <w:rPr>
          <w:rFonts w:ascii="Consolas" w:hAnsi="Consolas" w:cs="Consolas"/>
          <w:color w:val="0000FF"/>
          <w:sz w:val="14"/>
          <w:szCs w:val="14"/>
        </w:rPr>
        <w:t>&lt;/</w:t>
      </w:r>
      <w:r w:rsidRPr="00107D6B">
        <w:rPr>
          <w:rFonts w:ascii="Consolas" w:hAnsi="Consolas" w:cs="Consolas"/>
          <w:color w:val="A31515"/>
          <w:sz w:val="14"/>
          <w:szCs w:val="14"/>
        </w:rPr>
        <w:t>ScoreCode</w:t>
      </w:r>
      <w:r w:rsidRPr="00107D6B">
        <w:rPr>
          <w:rFonts w:ascii="Consolas" w:hAnsi="Consolas" w:cs="Consolas"/>
          <w:color w:val="0000FF"/>
          <w:sz w:val="14"/>
          <w:szCs w:val="14"/>
        </w:rPr>
        <w:t>&gt;</w:t>
      </w:r>
    </w:p>
    <w:p w:rsidR="00937B49" w:rsidRDefault="00F53C9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00"/>
          <w:sz w:val="14"/>
          <w:szCs w:val="14"/>
        </w:rPr>
      </w:pPr>
      <w:r>
        <w:rPr>
          <w:rFonts w:ascii="Consolas" w:hAnsi="Consolas" w:cs="Consolas"/>
          <w:color w:val="0000FF"/>
          <w:sz w:val="14"/>
          <w:szCs w:val="14"/>
        </w:rPr>
        <w:t>&lt;</w:t>
      </w:r>
      <w:r w:rsidR="00D80A18" w:rsidRPr="00107D6B">
        <w:rPr>
          <w:rFonts w:ascii="Consolas" w:hAnsi="Consolas" w:cs="Consolas"/>
          <w:color w:val="0000FF"/>
          <w:sz w:val="14"/>
          <w:szCs w:val="14"/>
        </w:rPr>
        <w:t>/</w:t>
      </w:r>
      <w:r w:rsidR="00D80A18" w:rsidRPr="00107D6B">
        <w:rPr>
          <w:rFonts w:ascii="Consolas" w:hAnsi="Consolas" w:cs="Consolas"/>
          <w:color w:val="A31515"/>
          <w:sz w:val="14"/>
          <w:szCs w:val="14"/>
        </w:rPr>
        <w:t>Scores</w:t>
      </w:r>
      <w:r w:rsidR="00D80A18"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Assessment</w:t>
      </w:r>
      <w:r w:rsidRPr="00107D6B">
        <w:rPr>
          <w:rFonts w:ascii="Consolas" w:hAnsi="Consolas" w:cs="Consolas"/>
          <w:color w:val="0000FF"/>
          <w:sz w:val="14"/>
          <w:szCs w:val="14"/>
        </w:rPr>
        <w:t>&gt;</w:t>
      </w:r>
    </w:p>
    <w:p w:rsidR="00937B49" w:rsidRDefault="00D80A18" w:rsidP="00937B49">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107D6B">
        <w:rPr>
          <w:rFonts w:ascii="Consolas" w:hAnsi="Consolas" w:cs="Consolas"/>
          <w:color w:val="0000FF"/>
          <w:sz w:val="14"/>
          <w:szCs w:val="14"/>
        </w:rPr>
        <w:t>&lt;/</w:t>
      </w:r>
      <w:r w:rsidRPr="00107D6B">
        <w:rPr>
          <w:rFonts w:ascii="Consolas" w:hAnsi="Consolas" w:cs="Consolas"/>
          <w:color w:val="A31515"/>
          <w:sz w:val="14"/>
          <w:szCs w:val="14"/>
        </w:rPr>
        <w:t>Assessments</w:t>
      </w:r>
      <w:r w:rsidRPr="00107D6B">
        <w:rPr>
          <w:rFonts w:ascii="Consolas" w:hAnsi="Consolas" w:cs="Consolas"/>
          <w:color w:val="0000FF"/>
          <w:sz w:val="14"/>
          <w:szCs w:val="14"/>
        </w:rPr>
        <w:t>&gt;</w:t>
      </w:r>
    </w:p>
    <w:p w:rsidR="009A31F2" w:rsidRDefault="00D80A18" w:rsidP="007149F4">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rPr>
          <w:rFonts w:eastAsiaTheme="majorEastAsia" w:cstheme="majorBidi"/>
          <w:b/>
          <w:bCs/>
        </w:rPr>
      </w:pPr>
      <w:r w:rsidRPr="00107D6B">
        <w:rPr>
          <w:rFonts w:ascii="Consolas" w:hAnsi="Consolas" w:cs="Consolas"/>
          <w:color w:val="0000FF"/>
          <w:sz w:val="14"/>
          <w:szCs w:val="14"/>
        </w:rPr>
        <w:t>&lt;/</w:t>
      </w:r>
      <w:r w:rsidRPr="00107D6B">
        <w:rPr>
          <w:rFonts w:ascii="Consolas" w:hAnsi="Consolas" w:cs="Consolas"/>
          <w:color w:val="A31515"/>
          <w:sz w:val="14"/>
          <w:szCs w:val="14"/>
        </w:rPr>
        <w:t>ClientAssessment</w:t>
      </w:r>
      <w:r w:rsidRPr="00107D6B">
        <w:rPr>
          <w:rFonts w:ascii="Consolas" w:hAnsi="Consolas" w:cs="Consolas"/>
          <w:color w:val="0000FF"/>
          <w:sz w:val="14"/>
          <w:szCs w:val="14"/>
        </w:rPr>
        <w:t>&gt;</w:t>
      </w:r>
    </w:p>
    <w:p w:rsidR="009A31F2" w:rsidRDefault="009A31F2" w:rsidP="009A31F2">
      <w:pPr>
        <w:pStyle w:val="Heading3"/>
      </w:pPr>
      <w:bookmarkStart w:id="43" w:name="_Toc18327376"/>
      <w:r>
        <w:t>Outlet</w:t>
      </w:r>
      <w:r w:rsidRPr="006F1B18">
        <w:t>s</w:t>
      </w:r>
      <w:bookmarkEnd w:id="43"/>
      <w:r w:rsidRPr="00CC60BB">
        <w:t xml:space="preserve"> </w:t>
      </w:r>
    </w:p>
    <w:p w:rsidR="00576A20" w:rsidRDefault="009A31F2" w:rsidP="009A31F2">
      <w:r w:rsidRPr="009A31F2">
        <w:t xml:space="preserve">The </w:t>
      </w:r>
      <w:r>
        <w:rPr>
          <w:i/>
        </w:rPr>
        <w:t>Outle</w:t>
      </w:r>
      <w:r w:rsidRPr="002F42B5">
        <w:rPr>
          <w:i/>
        </w:rPr>
        <w:t>ts</w:t>
      </w:r>
      <w:r>
        <w:t xml:space="preserve"> node must contain </w:t>
      </w:r>
      <w:r w:rsidR="004909D1">
        <w:t>one</w:t>
      </w:r>
      <w:r>
        <w:t xml:space="preserve"> or more </w:t>
      </w:r>
      <w:r>
        <w:rPr>
          <w:i/>
        </w:rPr>
        <w:t>Outlet</w:t>
      </w:r>
      <w:r>
        <w:t xml:space="preserve"> nodes. Each </w:t>
      </w:r>
      <w:r>
        <w:rPr>
          <w:i/>
        </w:rPr>
        <w:t>Outlet</w:t>
      </w:r>
      <w:r>
        <w:t xml:space="preserve"> node contains outlet information and</w:t>
      </w:r>
      <w:r w:rsidR="00115FC6">
        <w:t xml:space="preserve"> zero or more Outlet</w:t>
      </w:r>
      <w:r w:rsidR="00CA0EAE">
        <w:t>Activities</w:t>
      </w:r>
      <w:r>
        <w:t>.</w:t>
      </w:r>
      <w:r w:rsidR="00BC7AFF">
        <w:t xml:space="preserve"> When adding a new </w:t>
      </w:r>
      <w:r w:rsidR="00115FC6">
        <w:t>o</w:t>
      </w:r>
      <w:r w:rsidR="00BC7AFF">
        <w:t xml:space="preserve">utlet, no OutletId is supplied and OutletActivities are optional (an </w:t>
      </w:r>
      <w:r w:rsidR="00115FC6">
        <w:t>o</w:t>
      </w:r>
      <w:r w:rsidR="00BC7AFF">
        <w:t xml:space="preserve">utlet can be created with no OutletActivities). </w:t>
      </w:r>
    </w:p>
    <w:p w:rsidR="009A31F2" w:rsidRDefault="00BC7AFF" w:rsidP="009A31F2">
      <w:r>
        <w:t xml:space="preserve">When updating an </w:t>
      </w:r>
      <w:r w:rsidR="00115FC6">
        <w:t>o</w:t>
      </w:r>
      <w:r>
        <w:t xml:space="preserve">utlet, the appropriate OutletId must be supplied to identify which </w:t>
      </w:r>
      <w:r w:rsidR="00115FC6">
        <w:t>o</w:t>
      </w:r>
      <w:r>
        <w:t xml:space="preserve">utlet is being updated. </w:t>
      </w:r>
      <w:r w:rsidR="004909D1">
        <w:t>In addition,</w:t>
      </w:r>
      <w:r>
        <w:t xml:space="preserve"> when updating an </w:t>
      </w:r>
      <w:r w:rsidR="00115FC6">
        <w:t>o</w:t>
      </w:r>
      <w:r>
        <w:t>utlet, all current OutletActivities must be supplied with appropriate StartDate and EndDate values. Omitting any of the OutletActivity items while performing an update will indicate to delete or end-date the OutletActivity</w:t>
      </w:r>
      <w:r w:rsidR="00182E24">
        <w:t>.</w:t>
      </w:r>
    </w:p>
    <w:p w:rsidR="00576A20" w:rsidRDefault="00182E24" w:rsidP="009A31F2">
      <w:r>
        <w:t xml:space="preserve">When an OutletActivity is omitted from an update, this indicates to delete it if possible. Deletion will occur if there are no Cases associated with the OutletActivity. </w:t>
      </w:r>
    </w:p>
    <w:p w:rsidR="00576A20" w:rsidRDefault="00182E24" w:rsidP="009A31F2">
      <w:r>
        <w:t xml:space="preserve">If Cases are associated with the OutletActivity (that is intended to be deleted) it will not be deleted but end-dated to the current date </w:t>
      </w:r>
      <w:r w:rsidR="004909D1">
        <w:t>to</w:t>
      </w:r>
      <w:r>
        <w:t xml:space="preserve"> disallow any activity from the day of removal onwards. Warning messages will be returned indicating the OutletActivity has been end-dated.</w:t>
      </w:r>
    </w:p>
    <w:p w:rsidR="00576A20" w:rsidRDefault="00576A20">
      <w:r>
        <w:br w:type="page"/>
      </w:r>
    </w:p>
    <w:p w:rsidR="009A31F2" w:rsidRPr="00AE04C1" w:rsidRDefault="00CA0EAE" w:rsidP="009A31F2">
      <w:pPr>
        <w:pStyle w:val="Heading4"/>
        <w:numPr>
          <w:ilvl w:val="3"/>
          <w:numId w:val="1"/>
        </w:numPr>
        <w:rPr>
          <w:i w:val="0"/>
        </w:rPr>
      </w:pPr>
      <w:r>
        <w:rPr>
          <w:i w:val="0"/>
        </w:rPr>
        <w:lastRenderedPageBreak/>
        <w:t>Outlet</w:t>
      </w:r>
      <w:r w:rsidR="009A31F2" w:rsidRPr="00AE04C1">
        <w:rPr>
          <w:i w:val="0"/>
        </w:rPr>
        <w:t xml:space="preserve"> Node</w:t>
      </w:r>
    </w:p>
    <w:p w:rsidR="009A31F2" w:rsidRPr="00060ADA" w:rsidRDefault="009A31F2" w:rsidP="009A31F2">
      <w:r>
        <w:t xml:space="preserve">Elements within </w:t>
      </w:r>
      <w:r w:rsidR="00CA0EAE">
        <w:rPr>
          <w:i/>
        </w:rPr>
        <w:t>Outlet</w:t>
      </w:r>
      <w:r>
        <w:t xml:space="preserve"> node:</w:t>
      </w:r>
    </w:p>
    <w:tbl>
      <w:tblPr>
        <w:tblStyle w:val="TableGrid"/>
        <w:tblW w:w="0" w:type="auto"/>
        <w:tblLayout w:type="fixed"/>
        <w:tblLook w:val="01E0" w:firstRow="1" w:lastRow="1" w:firstColumn="1" w:lastColumn="1" w:noHBand="0" w:noVBand="0"/>
        <w:tblCaption w:val="Table for ClientAssessment node"/>
        <w:tblDescription w:val="This table describes the elements within the ClientAssessment node including requirements for mandatory, conditional or optional, data type, length, format and comments for validation rules."/>
      </w:tblPr>
      <w:tblGrid>
        <w:gridCol w:w="3510"/>
        <w:gridCol w:w="1134"/>
        <w:gridCol w:w="842"/>
        <w:gridCol w:w="859"/>
        <w:gridCol w:w="851"/>
        <w:gridCol w:w="2046"/>
      </w:tblGrid>
      <w:tr w:rsidR="009A31F2" w:rsidRPr="00B8114A" w:rsidTr="00182E24">
        <w:trPr>
          <w:tblHeader/>
        </w:trPr>
        <w:tc>
          <w:tcPr>
            <w:tcW w:w="3510"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Pr>
                <w:rFonts w:cs="Arial"/>
                <w:b/>
                <w:sz w:val="16"/>
                <w:szCs w:val="16"/>
              </w:rPr>
              <w:t>Element</w:t>
            </w:r>
          </w:p>
        </w:tc>
        <w:tc>
          <w:tcPr>
            <w:tcW w:w="1134"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sidRPr="00B8114A">
              <w:rPr>
                <w:rFonts w:cs="Arial"/>
                <w:b/>
                <w:sz w:val="16"/>
                <w:szCs w:val="16"/>
              </w:rPr>
              <w:t>Mandatory</w:t>
            </w:r>
            <w:r w:rsidRPr="00B8114A">
              <w:rPr>
                <w:rFonts w:cs="Arial"/>
                <w:b/>
                <w:sz w:val="16"/>
                <w:szCs w:val="16"/>
              </w:rPr>
              <w:br/>
              <w:t>Conditional</w:t>
            </w:r>
            <w:r w:rsidRPr="00B8114A">
              <w:rPr>
                <w:rFonts w:cs="Arial"/>
                <w:b/>
                <w:sz w:val="16"/>
                <w:szCs w:val="16"/>
              </w:rPr>
              <w:br/>
              <w:t>Optional</w:t>
            </w:r>
          </w:p>
        </w:tc>
        <w:tc>
          <w:tcPr>
            <w:tcW w:w="842"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sidRPr="00B8114A">
              <w:rPr>
                <w:rFonts w:cs="Arial"/>
                <w:b/>
                <w:sz w:val="16"/>
                <w:szCs w:val="16"/>
              </w:rPr>
              <w:t>Data Type</w:t>
            </w:r>
          </w:p>
        </w:tc>
        <w:tc>
          <w:tcPr>
            <w:tcW w:w="859"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sidRPr="00B8114A">
              <w:rPr>
                <w:rFonts w:cs="Arial"/>
                <w:b/>
                <w:sz w:val="16"/>
                <w:szCs w:val="16"/>
              </w:rPr>
              <w:t>Length</w:t>
            </w:r>
          </w:p>
        </w:tc>
        <w:tc>
          <w:tcPr>
            <w:tcW w:w="851"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Pr>
                <w:rFonts w:cs="Arial"/>
                <w:b/>
                <w:sz w:val="16"/>
                <w:szCs w:val="16"/>
              </w:rPr>
              <w:t>Format</w:t>
            </w:r>
          </w:p>
        </w:tc>
        <w:tc>
          <w:tcPr>
            <w:tcW w:w="2046" w:type="dxa"/>
            <w:shd w:val="clear" w:color="auto" w:fill="D9D9D9" w:themeFill="background1" w:themeFillShade="D9"/>
          </w:tcPr>
          <w:p w:rsidR="009A31F2" w:rsidRPr="00B8114A" w:rsidRDefault="009A31F2" w:rsidP="009A31F2">
            <w:pPr>
              <w:pStyle w:val="BodyText"/>
              <w:keepNext/>
              <w:spacing w:after="60"/>
              <w:rPr>
                <w:rFonts w:cs="Arial"/>
                <w:b/>
                <w:sz w:val="16"/>
                <w:szCs w:val="16"/>
              </w:rPr>
            </w:pPr>
            <w:r w:rsidRPr="00B8114A">
              <w:rPr>
                <w:rFonts w:cs="Arial"/>
                <w:b/>
                <w:sz w:val="16"/>
                <w:szCs w:val="16"/>
              </w:rPr>
              <w:t>Comments</w:t>
            </w:r>
            <w:r w:rsidRPr="00B8114A">
              <w:rPr>
                <w:rFonts w:cs="Arial"/>
                <w:b/>
                <w:sz w:val="16"/>
                <w:szCs w:val="16"/>
              </w:rPr>
              <w:br/>
              <w:t>Validation Rules</w:t>
            </w:r>
          </w:p>
        </w:tc>
      </w:tr>
      <w:tr w:rsidR="009A31F2" w:rsidRPr="00B8114A" w:rsidTr="00182E24">
        <w:tc>
          <w:tcPr>
            <w:tcW w:w="3510" w:type="dxa"/>
          </w:tcPr>
          <w:p w:rsidR="009A31F2" w:rsidRDefault="00182E24" w:rsidP="009A31F2">
            <w:pPr>
              <w:spacing w:before="60" w:after="60"/>
              <w:rPr>
                <w:rFonts w:cs="Arial"/>
                <w:sz w:val="16"/>
                <w:szCs w:val="16"/>
              </w:rPr>
            </w:pPr>
            <w:r>
              <w:rPr>
                <w:rFonts w:cs="Arial"/>
                <w:sz w:val="16"/>
                <w:szCs w:val="16"/>
              </w:rPr>
              <w:t>OutletId</w:t>
            </w:r>
          </w:p>
        </w:tc>
        <w:tc>
          <w:tcPr>
            <w:tcW w:w="1134" w:type="dxa"/>
          </w:tcPr>
          <w:p w:rsidR="009A31F2" w:rsidRPr="00B8114A" w:rsidRDefault="00182E24" w:rsidP="009A31F2">
            <w:pPr>
              <w:spacing w:before="60" w:after="60"/>
              <w:rPr>
                <w:rFonts w:cs="Arial"/>
                <w:sz w:val="16"/>
                <w:szCs w:val="16"/>
              </w:rPr>
            </w:pPr>
            <w:r>
              <w:rPr>
                <w:rFonts w:cs="Arial"/>
                <w:sz w:val="16"/>
                <w:szCs w:val="16"/>
              </w:rPr>
              <w:t>Conditional Optiona</w:t>
            </w:r>
            <w:r w:rsidR="00D841B3">
              <w:rPr>
                <w:rFonts w:cs="Arial"/>
                <w:sz w:val="16"/>
                <w:szCs w:val="16"/>
              </w:rPr>
              <w:t>l</w:t>
            </w:r>
          </w:p>
        </w:tc>
        <w:tc>
          <w:tcPr>
            <w:tcW w:w="842" w:type="dxa"/>
          </w:tcPr>
          <w:p w:rsidR="009A31F2" w:rsidRDefault="00182E24" w:rsidP="009A31F2">
            <w:pPr>
              <w:spacing w:before="60" w:after="60"/>
              <w:rPr>
                <w:rFonts w:cs="Arial"/>
                <w:sz w:val="16"/>
                <w:szCs w:val="16"/>
              </w:rPr>
            </w:pPr>
            <w:r>
              <w:rPr>
                <w:rFonts w:cs="Arial"/>
                <w:sz w:val="16"/>
                <w:szCs w:val="16"/>
              </w:rPr>
              <w:t>integer</w:t>
            </w:r>
          </w:p>
        </w:tc>
        <w:tc>
          <w:tcPr>
            <w:tcW w:w="859" w:type="dxa"/>
          </w:tcPr>
          <w:p w:rsidR="009A31F2" w:rsidRPr="00B8114A" w:rsidRDefault="009A31F2" w:rsidP="009A31F2">
            <w:pPr>
              <w:spacing w:before="60" w:after="60"/>
              <w:rPr>
                <w:rFonts w:cs="Arial"/>
                <w:sz w:val="16"/>
                <w:szCs w:val="16"/>
              </w:rPr>
            </w:pPr>
          </w:p>
        </w:tc>
        <w:tc>
          <w:tcPr>
            <w:tcW w:w="851" w:type="dxa"/>
          </w:tcPr>
          <w:p w:rsidR="009A31F2" w:rsidRDefault="009A31F2" w:rsidP="009A31F2">
            <w:pPr>
              <w:tabs>
                <w:tab w:val="left" w:pos="284"/>
              </w:tabs>
              <w:spacing w:before="60" w:after="60"/>
              <w:rPr>
                <w:rFonts w:cs="Arial"/>
                <w:sz w:val="16"/>
                <w:szCs w:val="16"/>
              </w:rPr>
            </w:pPr>
          </w:p>
        </w:tc>
        <w:tc>
          <w:tcPr>
            <w:tcW w:w="2046" w:type="dxa"/>
          </w:tcPr>
          <w:p w:rsidR="00182E24" w:rsidRDefault="00182E24" w:rsidP="009A31F2">
            <w:pPr>
              <w:tabs>
                <w:tab w:val="left" w:pos="284"/>
              </w:tabs>
              <w:spacing w:before="60" w:after="60"/>
              <w:rPr>
                <w:rFonts w:cs="Arial"/>
                <w:sz w:val="16"/>
                <w:szCs w:val="16"/>
              </w:rPr>
            </w:pPr>
            <w:r>
              <w:rPr>
                <w:rFonts w:cs="Arial"/>
                <w:sz w:val="16"/>
                <w:szCs w:val="16"/>
              </w:rPr>
              <w:t xml:space="preserve">ADD – Not required when adding a NEW </w:t>
            </w:r>
            <w:r w:rsidR="00616D77">
              <w:rPr>
                <w:rFonts w:cs="Arial"/>
                <w:sz w:val="16"/>
                <w:szCs w:val="16"/>
              </w:rPr>
              <w:t>o</w:t>
            </w:r>
            <w:r>
              <w:rPr>
                <w:rFonts w:cs="Arial"/>
                <w:sz w:val="16"/>
                <w:szCs w:val="16"/>
              </w:rPr>
              <w:t>utlet.</w:t>
            </w:r>
          </w:p>
          <w:p w:rsidR="009A31F2" w:rsidRDefault="00182E24" w:rsidP="00616D77">
            <w:pPr>
              <w:tabs>
                <w:tab w:val="left" w:pos="284"/>
              </w:tabs>
              <w:spacing w:before="60" w:after="60"/>
              <w:rPr>
                <w:rFonts w:cs="Arial"/>
                <w:sz w:val="16"/>
                <w:szCs w:val="16"/>
              </w:rPr>
            </w:pPr>
            <w:r>
              <w:rPr>
                <w:rFonts w:cs="Arial"/>
                <w:sz w:val="16"/>
                <w:szCs w:val="16"/>
              </w:rPr>
              <w:t xml:space="preserve">UPDATE - OutletId of </w:t>
            </w:r>
            <w:r w:rsidR="00616D77">
              <w:rPr>
                <w:rFonts w:cs="Arial"/>
                <w:sz w:val="16"/>
                <w:szCs w:val="16"/>
              </w:rPr>
              <w:t>o</w:t>
            </w:r>
            <w:r>
              <w:rPr>
                <w:rFonts w:cs="Arial"/>
                <w:sz w:val="16"/>
                <w:szCs w:val="16"/>
              </w:rPr>
              <w:t>utlet being updated.</w:t>
            </w:r>
          </w:p>
        </w:tc>
      </w:tr>
      <w:tr w:rsidR="00182E24" w:rsidRPr="00B8114A" w:rsidTr="00842E80">
        <w:tc>
          <w:tcPr>
            <w:tcW w:w="3510" w:type="dxa"/>
          </w:tcPr>
          <w:p w:rsidR="00182E24" w:rsidRPr="00B8114A" w:rsidRDefault="00182E24" w:rsidP="00842E80">
            <w:pPr>
              <w:spacing w:before="60" w:after="60"/>
              <w:rPr>
                <w:rFonts w:cs="Arial"/>
                <w:sz w:val="16"/>
                <w:szCs w:val="16"/>
              </w:rPr>
            </w:pPr>
            <w:r>
              <w:rPr>
                <w:rFonts w:cs="Arial"/>
                <w:sz w:val="16"/>
                <w:szCs w:val="16"/>
              </w:rPr>
              <w:t>Name</w:t>
            </w:r>
          </w:p>
        </w:tc>
        <w:tc>
          <w:tcPr>
            <w:tcW w:w="1134" w:type="dxa"/>
          </w:tcPr>
          <w:p w:rsidR="00182E24" w:rsidRPr="00B8114A" w:rsidRDefault="00182E24" w:rsidP="00842E80">
            <w:pPr>
              <w:spacing w:before="60" w:after="60"/>
              <w:rPr>
                <w:rFonts w:cs="Arial"/>
                <w:sz w:val="16"/>
                <w:szCs w:val="16"/>
              </w:rPr>
            </w:pPr>
            <w:r w:rsidRPr="00B8114A">
              <w:rPr>
                <w:rFonts w:cs="Arial"/>
                <w:sz w:val="16"/>
                <w:szCs w:val="16"/>
              </w:rPr>
              <w:t>Mandatory</w:t>
            </w:r>
          </w:p>
        </w:tc>
        <w:tc>
          <w:tcPr>
            <w:tcW w:w="842" w:type="dxa"/>
          </w:tcPr>
          <w:p w:rsidR="00182E24" w:rsidRPr="00B8114A" w:rsidRDefault="00182E24" w:rsidP="00842E80">
            <w:pPr>
              <w:spacing w:before="60" w:after="60"/>
              <w:rPr>
                <w:rFonts w:cs="Arial"/>
                <w:sz w:val="16"/>
                <w:szCs w:val="16"/>
              </w:rPr>
            </w:pPr>
            <w:r>
              <w:rPr>
                <w:rFonts w:cs="Arial"/>
                <w:sz w:val="16"/>
                <w:szCs w:val="16"/>
              </w:rPr>
              <w:t>string</w:t>
            </w:r>
          </w:p>
        </w:tc>
        <w:tc>
          <w:tcPr>
            <w:tcW w:w="859" w:type="dxa"/>
          </w:tcPr>
          <w:p w:rsidR="00182E24" w:rsidRPr="00B8114A" w:rsidRDefault="00D81760" w:rsidP="00842E80">
            <w:pPr>
              <w:spacing w:before="60" w:after="60"/>
              <w:rPr>
                <w:rFonts w:cs="Arial"/>
                <w:sz w:val="16"/>
                <w:szCs w:val="16"/>
              </w:rPr>
            </w:pPr>
            <w:r>
              <w:rPr>
                <w:rFonts w:cs="Arial"/>
                <w:sz w:val="16"/>
                <w:szCs w:val="16"/>
              </w:rPr>
              <w:t>50</w:t>
            </w:r>
          </w:p>
        </w:tc>
        <w:tc>
          <w:tcPr>
            <w:tcW w:w="851" w:type="dxa"/>
          </w:tcPr>
          <w:p w:rsidR="00182E24" w:rsidRDefault="00182E24" w:rsidP="00842E80">
            <w:pPr>
              <w:tabs>
                <w:tab w:val="left" w:pos="284"/>
              </w:tabs>
              <w:spacing w:before="60" w:after="60"/>
              <w:rPr>
                <w:rFonts w:cs="Arial"/>
                <w:sz w:val="16"/>
                <w:szCs w:val="16"/>
              </w:rPr>
            </w:pPr>
          </w:p>
        </w:tc>
        <w:tc>
          <w:tcPr>
            <w:tcW w:w="2046" w:type="dxa"/>
          </w:tcPr>
          <w:p w:rsidR="00186369" w:rsidRPr="00B8114A" w:rsidRDefault="00182E24" w:rsidP="00842E80">
            <w:pPr>
              <w:tabs>
                <w:tab w:val="left" w:pos="284"/>
              </w:tabs>
              <w:spacing w:before="60" w:after="60"/>
              <w:rPr>
                <w:rFonts w:cs="Arial"/>
                <w:sz w:val="16"/>
                <w:szCs w:val="16"/>
              </w:rPr>
            </w:pPr>
            <w:r>
              <w:rPr>
                <w:rFonts w:cs="Arial"/>
                <w:sz w:val="16"/>
                <w:szCs w:val="16"/>
              </w:rPr>
              <w:t xml:space="preserve">Name of </w:t>
            </w:r>
            <w:r w:rsidR="00616D77">
              <w:rPr>
                <w:rFonts w:cs="Arial"/>
                <w:sz w:val="16"/>
                <w:szCs w:val="16"/>
              </w:rPr>
              <w:t>o</w:t>
            </w:r>
            <w:r>
              <w:rPr>
                <w:rFonts w:cs="Arial"/>
                <w:sz w:val="16"/>
                <w:szCs w:val="16"/>
              </w:rPr>
              <w:t>utlet</w:t>
            </w:r>
          </w:p>
        </w:tc>
      </w:tr>
      <w:tr w:rsidR="009A31F2" w:rsidRPr="00B8114A" w:rsidTr="00182E24">
        <w:tc>
          <w:tcPr>
            <w:tcW w:w="3510" w:type="dxa"/>
          </w:tcPr>
          <w:p w:rsidR="009A31F2" w:rsidRPr="00B8114A" w:rsidRDefault="00182E24" w:rsidP="009A31F2">
            <w:pPr>
              <w:spacing w:before="60" w:after="60"/>
              <w:rPr>
                <w:rFonts w:cs="Arial"/>
                <w:sz w:val="16"/>
                <w:szCs w:val="16"/>
              </w:rPr>
            </w:pPr>
            <w:r>
              <w:rPr>
                <w:rFonts w:cs="Arial"/>
                <w:sz w:val="16"/>
                <w:szCs w:val="16"/>
              </w:rPr>
              <w:t>ResidentialAddress</w:t>
            </w:r>
          </w:p>
        </w:tc>
        <w:tc>
          <w:tcPr>
            <w:tcW w:w="1134" w:type="dxa"/>
          </w:tcPr>
          <w:p w:rsidR="009A31F2" w:rsidRPr="00B8114A" w:rsidRDefault="009A31F2" w:rsidP="009A31F2">
            <w:pPr>
              <w:spacing w:before="60" w:after="60"/>
              <w:rPr>
                <w:rFonts w:cs="Arial"/>
                <w:sz w:val="16"/>
                <w:szCs w:val="16"/>
              </w:rPr>
            </w:pPr>
            <w:r w:rsidRPr="00B8114A">
              <w:rPr>
                <w:rFonts w:cs="Arial"/>
                <w:sz w:val="16"/>
                <w:szCs w:val="16"/>
              </w:rPr>
              <w:t>Mandatory</w:t>
            </w:r>
          </w:p>
        </w:tc>
        <w:tc>
          <w:tcPr>
            <w:tcW w:w="842" w:type="dxa"/>
          </w:tcPr>
          <w:p w:rsidR="009A31F2" w:rsidRPr="00B8114A" w:rsidRDefault="009A31F2" w:rsidP="009A31F2">
            <w:pPr>
              <w:spacing w:before="60" w:after="60"/>
              <w:rPr>
                <w:rFonts w:cs="Arial"/>
                <w:sz w:val="16"/>
                <w:szCs w:val="16"/>
              </w:rPr>
            </w:pPr>
          </w:p>
        </w:tc>
        <w:tc>
          <w:tcPr>
            <w:tcW w:w="859" w:type="dxa"/>
          </w:tcPr>
          <w:p w:rsidR="009A31F2" w:rsidRPr="00B8114A" w:rsidRDefault="009A31F2" w:rsidP="009A31F2">
            <w:pPr>
              <w:spacing w:before="60" w:after="60"/>
              <w:rPr>
                <w:rFonts w:cs="Arial"/>
                <w:sz w:val="16"/>
                <w:szCs w:val="16"/>
              </w:rPr>
            </w:pPr>
          </w:p>
        </w:tc>
        <w:tc>
          <w:tcPr>
            <w:tcW w:w="851" w:type="dxa"/>
          </w:tcPr>
          <w:p w:rsidR="009A31F2" w:rsidRDefault="009A31F2" w:rsidP="009A31F2">
            <w:pPr>
              <w:tabs>
                <w:tab w:val="left" w:pos="284"/>
              </w:tabs>
              <w:spacing w:before="60" w:after="60"/>
              <w:rPr>
                <w:rFonts w:cs="Arial"/>
                <w:sz w:val="16"/>
                <w:szCs w:val="16"/>
              </w:rPr>
            </w:pPr>
          </w:p>
        </w:tc>
        <w:tc>
          <w:tcPr>
            <w:tcW w:w="2046" w:type="dxa"/>
          </w:tcPr>
          <w:p w:rsidR="00186369" w:rsidRPr="00B8114A" w:rsidRDefault="00D81760" w:rsidP="009A31F2">
            <w:pPr>
              <w:tabs>
                <w:tab w:val="left" w:pos="284"/>
              </w:tabs>
              <w:spacing w:before="60" w:after="60"/>
              <w:rPr>
                <w:rFonts w:cs="Arial"/>
                <w:sz w:val="16"/>
                <w:szCs w:val="16"/>
              </w:rPr>
            </w:pPr>
            <w:r>
              <w:rPr>
                <w:rFonts w:cs="Arial"/>
                <w:sz w:val="16"/>
                <w:szCs w:val="16"/>
              </w:rPr>
              <w:t>Occurs once</w:t>
            </w: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AddressLine1</w:t>
            </w:r>
          </w:p>
        </w:tc>
        <w:tc>
          <w:tcPr>
            <w:tcW w:w="1134" w:type="dxa"/>
          </w:tcPr>
          <w:p w:rsidR="00D81760" w:rsidRPr="00B8114A" w:rsidRDefault="00D81760" w:rsidP="00842E80">
            <w:pPr>
              <w:spacing w:before="60" w:after="60"/>
              <w:rPr>
                <w:rFonts w:cs="Arial"/>
                <w:sz w:val="16"/>
                <w:szCs w:val="16"/>
              </w:rPr>
            </w:pPr>
            <w:r w:rsidRPr="00B8114A">
              <w:rPr>
                <w:rFonts w:cs="Arial"/>
                <w:sz w:val="16"/>
                <w:szCs w:val="16"/>
              </w:rPr>
              <w:t>Mandatory</w:t>
            </w:r>
          </w:p>
        </w:tc>
        <w:tc>
          <w:tcPr>
            <w:tcW w:w="842" w:type="dxa"/>
          </w:tcPr>
          <w:p w:rsidR="00D81760" w:rsidRPr="00B8114A" w:rsidRDefault="00D81760" w:rsidP="00842E80">
            <w:pPr>
              <w:spacing w:before="60" w:after="60"/>
              <w:rPr>
                <w:rFonts w:cs="Arial"/>
                <w:sz w:val="16"/>
                <w:szCs w:val="16"/>
              </w:rPr>
            </w:pPr>
            <w:r>
              <w:rPr>
                <w:rFonts w:cs="Arial"/>
                <w:sz w:val="16"/>
                <w:szCs w:val="16"/>
              </w:rPr>
              <w:t>string</w:t>
            </w:r>
          </w:p>
        </w:tc>
        <w:tc>
          <w:tcPr>
            <w:tcW w:w="859" w:type="dxa"/>
          </w:tcPr>
          <w:p w:rsidR="00D81760" w:rsidRPr="002D3BBF" w:rsidRDefault="00D81760" w:rsidP="00842E80">
            <w:pPr>
              <w:spacing w:before="60" w:after="60"/>
              <w:rPr>
                <w:rFonts w:cs="Arial"/>
                <w:sz w:val="16"/>
                <w:szCs w:val="16"/>
              </w:rPr>
            </w:pPr>
            <w:r w:rsidRPr="00D81760">
              <w:rPr>
                <w:rFonts w:cs="Arial"/>
                <w:sz w:val="16"/>
                <w:szCs w:val="16"/>
              </w:rPr>
              <w:t>180</w:t>
            </w: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186369" w:rsidP="00842E80">
            <w:pPr>
              <w:tabs>
                <w:tab w:val="left" w:pos="284"/>
              </w:tabs>
              <w:spacing w:before="60" w:after="60"/>
              <w:rPr>
                <w:rFonts w:cs="Arial"/>
                <w:sz w:val="16"/>
                <w:szCs w:val="16"/>
              </w:rPr>
            </w:pP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AddressLine2</w:t>
            </w:r>
          </w:p>
        </w:tc>
        <w:tc>
          <w:tcPr>
            <w:tcW w:w="1134" w:type="dxa"/>
          </w:tcPr>
          <w:p w:rsidR="00D81760" w:rsidRPr="00B8114A" w:rsidRDefault="00D81760" w:rsidP="00842E80">
            <w:pPr>
              <w:spacing w:before="60" w:after="60"/>
              <w:rPr>
                <w:rFonts w:cs="Arial"/>
                <w:sz w:val="16"/>
                <w:szCs w:val="16"/>
              </w:rPr>
            </w:pPr>
            <w:r>
              <w:rPr>
                <w:rFonts w:cs="Arial"/>
                <w:sz w:val="16"/>
                <w:szCs w:val="16"/>
              </w:rPr>
              <w:t>Optional</w:t>
            </w:r>
          </w:p>
        </w:tc>
        <w:tc>
          <w:tcPr>
            <w:tcW w:w="842" w:type="dxa"/>
          </w:tcPr>
          <w:p w:rsidR="00D81760" w:rsidRPr="00B8114A" w:rsidRDefault="00D81760" w:rsidP="00842E80">
            <w:pPr>
              <w:spacing w:before="60" w:after="60"/>
              <w:rPr>
                <w:rFonts w:cs="Arial"/>
                <w:sz w:val="16"/>
                <w:szCs w:val="16"/>
              </w:rPr>
            </w:pPr>
            <w:r>
              <w:rPr>
                <w:rFonts w:cs="Arial"/>
                <w:sz w:val="16"/>
                <w:szCs w:val="16"/>
              </w:rPr>
              <w:t>string</w:t>
            </w:r>
          </w:p>
        </w:tc>
        <w:tc>
          <w:tcPr>
            <w:tcW w:w="859" w:type="dxa"/>
          </w:tcPr>
          <w:p w:rsidR="00D81760" w:rsidRPr="002D3BBF" w:rsidRDefault="00D81760" w:rsidP="00842E80">
            <w:pPr>
              <w:spacing w:before="60" w:after="60"/>
              <w:rPr>
                <w:rFonts w:cs="Arial"/>
                <w:sz w:val="16"/>
                <w:szCs w:val="16"/>
              </w:rPr>
            </w:pPr>
            <w:r w:rsidRPr="00D81760">
              <w:rPr>
                <w:rFonts w:cs="Arial"/>
                <w:sz w:val="16"/>
                <w:szCs w:val="16"/>
              </w:rPr>
              <w:t>180</w:t>
            </w: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186369" w:rsidP="00842E80">
            <w:pPr>
              <w:tabs>
                <w:tab w:val="left" w:pos="284"/>
              </w:tabs>
              <w:spacing w:before="60" w:after="60"/>
              <w:rPr>
                <w:rFonts w:cs="Arial"/>
                <w:sz w:val="16"/>
                <w:szCs w:val="16"/>
              </w:rPr>
            </w:pP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Suburb</w:t>
            </w:r>
          </w:p>
        </w:tc>
        <w:tc>
          <w:tcPr>
            <w:tcW w:w="1134" w:type="dxa"/>
          </w:tcPr>
          <w:p w:rsidR="00D81760" w:rsidRPr="00B8114A" w:rsidRDefault="00D81760" w:rsidP="00842E80">
            <w:pPr>
              <w:spacing w:before="60" w:after="60"/>
              <w:rPr>
                <w:rFonts w:cs="Arial"/>
                <w:sz w:val="16"/>
                <w:szCs w:val="16"/>
              </w:rPr>
            </w:pPr>
            <w:r>
              <w:rPr>
                <w:rFonts w:cs="Arial"/>
                <w:sz w:val="16"/>
                <w:szCs w:val="16"/>
              </w:rPr>
              <w:t>Mandatory</w:t>
            </w:r>
          </w:p>
        </w:tc>
        <w:tc>
          <w:tcPr>
            <w:tcW w:w="842" w:type="dxa"/>
          </w:tcPr>
          <w:p w:rsidR="00D81760" w:rsidRPr="00B8114A" w:rsidRDefault="00D81760" w:rsidP="00842E80">
            <w:pPr>
              <w:spacing w:before="60" w:after="60"/>
              <w:rPr>
                <w:rFonts w:cs="Arial"/>
                <w:sz w:val="16"/>
                <w:szCs w:val="16"/>
              </w:rPr>
            </w:pPr>
            <w:r>
              <w:rPr>
                <w:rFonts w:cs="Arial"/>
                <w:sz w:val="16"/>
                <w:szCs w:val="16"/>
              </w:rPr>
              <w:t>string</w:t>
            </w:r>
          </w:p>
        </w:tc>
        <w:tc>
          <w:tcPr>
            <w:tcW w:w="859" w:type="dxa"/>
          </w:tcPr>
          <w:p w:rsidR="00D81760" w:rsidRPr="002D3BBF" w:rsidRDefault="00D81760" w:rsidP="00842E80">
            <w:pPr>
              <w:spacing w:before="60" w:after="60"/>
              <w:rPr>
                <w:rFonts w:cs="Arial"/>
                <w:sz w:val="16"/>
                <w:szCs w:val="16"/>
              </w:rPr>
            </w:pPr>
            <w:r>
              <w:rPr>
                <w:rFonts w:cs="Arial"/>
                <w:sz w:val="16"/>
                <w:szCs w:val="16"/>
              </w:rPr>
              <w:t>50</w:t>
            </w: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186369" w:rsidP="00842E80">
            <w:pPr>
              <w:tabs>
                <w:tab w:val="left" w:pos="284"/>
              </w:tabs>
              <w:spacing w:before="60" w:after="60"/>
              <w:rPr>
                <w:rFonts w:cs="Arial"/>
                <w:sz w:val="16"/>
                <w:szCs w:val="16"/>
              </w:rPr>
            </w:pP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StateCode</w:t>
            </w:r>
          </w:p>
        </w:tc>
        <w:tc>
          <w:tcPr>
            <w:tcW w:w="1134" w:type="dxa"/>
          </w:tcPr>
          <w:p w:rsidR="00D81760" w:rsidRPr="00B8114A" w:rsidRDefault="00D81760" w:rsidP="00842E80">
            <w:pPr>
              <w:spacing w:before="60" w:after="60"/>
              <w:rPr>
                <w:rFonts w:cs="Arial"/>
                <w:sz w:val="16"/>
                <w:szCs w:val="16"/>
              </w:rPr>
            </w:pPr>
            <w:r>
              <w:rPr>
                <w:rFonts w:cs="Arial"/>
                <w:sz w:val="16"/>
                <w:szCs w:val="16"/>
              </w:rPr>
              <w:t>Mandatory</w:t>
            </w:r>
          </w:p>
        </w:tc>
        <w:tc>
          <w:tcPr>
            <w:tcW w:w="842" w:type="dxa"/>
          </w:tcPr>
          <w:p w:rsidR="00D81760" w:rsidRPr="00B8114A" w:rsidRDefault="00D81760" w:rsidP="00842E80">
            <w:pPr>
              <w:spacing w:before="60" w:after="60"/>
              <w:rPr>
                <w:rFonts w:cs="Arial"/>
                <w:sz w:val="16"/>
                <w:szCs w:val="16"/>
              </w:rPr>
            </w:pPr>
            <w:r>
              <w:rPr>
                <w:rFonts w:cs="Arial"/>
                <w:sz w:val="16"/>
                <w:szCs w:val="16"/>
              </w:rPr>
              <w:t>string</w:t>
            </w:r>
          </w:p>
        </w:tc>
        <w:tc>
          <w:tcPr>
            <w:tcW w:w="859" w:type="dxa"/>
          </w:tcPr>
          <w:p w:rsidR="00D81760" w:rsidRPr="002D3BBF" w:rsidRDefault="00D81760" w:rsidP="00842E80">
            <w:pPr>
              <w:spacing w:before="60" w:after="60"/>
              <w:rPr>
                <w:rFonts w:cs="Arial"/>
                <w:sz w:val="16"/>
                <w:szCs w:val="16"/>
              </w:rPr>
            </w:pPr>
            <w:r>
              <w:rPr>
                <w:rFonts w:cs="Arial"/>
                <w:sz w:val="16"/>
                <w:szCs w:val="16"/>
              </w:rPr>
              <w:t>3</w:t>
            </w: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186369" w:rsidP="00842E80">
            <w:pPr>
              <w:tabs>
                <w:tab w:val="left" w:pos="284"/>
              </w:tabs>
              <w:spacing w:before="60" w:after="60"/>
              <w:rPr>
                <w:rFonts w:cs="Arial"/>
                <w:sz w:val="16"/>
                <w:szCs w:val="16"/>
              </w:rPr>
            </w:pPr>
          </w:p>
        </w:tc>
      </w:tr>
      <w:tr w:rsidR="00182E24" w:rsidRPr="00B8114A" w:rsidTr="00182E24">
        <w:tc>
          <w:tcPr>
            <w:tcW w:w="3510" w:type="dxa"/>
          </w:tcPr>
          <w:p w:rsidR="00182E24" w:rsidRPr="00B8114A" w:rsidRDefault="00D81760" w:rsidP="009A31F2">
            <w:pPr>
              <w:spacing w:before="60" w:after="60"/>
              <w:rPr>
                <w:rFonts w:cs="Arial"/>
                <w:sz w:val="16"/>
                <w:szCs w:val="16"/>
              </w:rPr>
            </w:pPr>
            <w:r>
              <w:rPr>
                <w:rFonts w:cs="Arial"/>
                <w:sz w:val="16"/>
                <w:szCs w:val="16"/>
              </w:rPr>
              <w:t>Postcode</w:t>
            </w:r>
          </w:p>
        </w:tc>
        <w:tc>
          <w:tcPr>
            <w:tcW w:w="1134" w:type="dxa"/>
          </w:tcPr>
          <w:p w:rsidR="00182E24" w:rsidRPr="00B8114A" w:rsidRDefault="00D81760" w:rsidP="00842E80">
            <w:pPr>
              <w:spacing w:before="60" w:after="60"/>
              <w:rPr>
                <w:rFonts w:cs="Arial"/>
                <w:sz w:val="16"/>
                <w:szCs w:val="16"/>
              </w:rPr>
            </w:pPr>
            <w:r>
              <w:rPr>
                <w:rFonts w:cs="Arial"/>
                <w:sz w:val="16"/>
                <w:szCs w:val="16"/>
              </w:rPr>
              <w:t>Mandatory</w:t>
            </w:r>
          </w:p>
        </w:tc>
        <w:tc>
          <w:tcPr>
            <w:tcW w:w="842" w:type="dxa"/>
          </w:tcPr>
          <w:p w:rsidR="00182E24" w:rsidRPr="00B8114A" w:rsidRDefault="00182E24" w:rsidP="009A31F2">
            <w:pPr>
              <w:spacing w:before="60" w:after="60"/>
              <w:rPr>
                <w:rFonts w:cs="Arial"/>
                <w:sz w:val="16"/>
                <w:szCs w:val="16"/>
              </w:rPr>
            </w:pPr>
            <w:r>
              <w:rPr>
                <w:rFonts w:cs="Arial"/>
                <w:sz w:val="16"/>
                <w:szCs w:val="16"/>
              </w:rPr>
              <w:t>string</w:t>
            </w:r>
          </w:p>
        </w:tc>
        <w:tc>
          <w:tcPr>
            <w:tcW w:w="859" w:type="dxa"/>
          </w:tcPr>
          <w:p w:rsidR="00182E24" w:rsidRPr="002D3BBF" w:rsidRDefault="00D81760" w:rsidP="009A31F2">
            <w:pPr>
              <w:spacing w:before="60" w:after="60"/>
              <w:rPr>
                <w:rFonts w:cs="Arial"/>
                <w:sz w:val="16"/>
                <w:szCs w:val="16"/>
              </w:rPr>
            </w:pPr>
            <w:r>
              <w:rPr>
                <w:rFonts w:cs="Arial"/>
                <w:sz w:val="16"/>
                <w:szCs w:val="16"/>
              </w:rPr>
              <w:t>4</w:t>
            </w:r>
          </w:p>
        </w:tc>
        <w:tc>
          <w:tcPr>
            <w:tcW w:w="851" w:type="dxa"/>
          </w:tcPr>
          <w:p w:rsidR="00182E24" w:rsidRDefault="00182E24" w:rsidP="009A31F2">
            <w:pPr>
              <w:tabs>
                <w:tab w:val="left" w:pos="284"/>
              </w:tabs>
              <w:spacing w:before="60" w:after="60"/>
              <w:rPr>
                <w:rFonts w:cs="Arial"/>
                <w:sz w:val="16"/>
                <w:szCs w:val="16"/>
              </w:rPr>
            </w:pPr>
          </w:p>
        </w:tc>
        <w:tc>
          <w:tcPr>
            <w:tcW w:w="2046" w:type="dxa"/>
          </w:tcPr>
          <w:p w:rsidR="00186369" w:rsidRPr="00B8114A" w:rsidRDefault="00186369" w:rsidP="009A31F2">
            <w:pPr>
              <w:tabs>
                <w:tab w:val="left" w:pos="284"/>
              </w:tabs>
              <w:spacing w:before="60" w:after="60"/>
              <w:rPr>
                <w:rFonts w:cs="Arial"/>
                <w:sz w:val="16"/>
                <w:szCs w:val="16"/>
              </w:rPr>
            </w:pP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OutletActivities</w:t>
            </w:r>
          </w:p>
        </w:tc>
        <w:tc>
          <w:tcPr>
            <w:tcW w:w="1134" w:type="dxa"/>
          </w:tcPr>
          <w:p w:rsidR="00D81760" w:rsidRPr="00B8114A" w:rsidRDefault="00D81760" w:rsidP="00842E80">
            <w:pPr>
              <w:spacing w:before="60" w:after="60"/>
              <w:rPr>
                <w:rFonts w:cs="Arial"/>
                <w:sz w:val="16"/>
                <w:szCs w:val="16"/>
              </w:rPr>
            </w:pPr>
            <w:r>
              <w:rPr>
                <w:rFonts w:cs="Arial"/>
                <w:sz w:val="16"/>
                <w:szCs w:val="16"/>
              </w:rPr>
              <w:t>Optional</w:t>
            </w:r>
          </w:p>
        </w:tc>
        <w:tc>
          <w:tcPr>
            <w:tcW w:w="842" w:type="dxa"/>
          </w:tcPr>
          <w:p w:rsidR="00D81760" w:rsidRPr="00B8114A" w:rsidRDefault="00D81760" w:rsidP="00842E80">
            <w:pPr>
              <w:spacing w:before="60" w:after="60"/>
              <w:rPr>
                <w:rFonts w:cs="Arial"/>
                <w:sz w:val="16"/>
                <w:szCs w:val="16"/>
              </w:rPr>
            </w:pPr>
          </w:p>
        </w:tc>
        <w:tc>
          <w:tcPr>
            <w:tcW w:w="859" w:type="dxa"/>
          </w:tcPr>
          <w:p w:rsidR="00D81760" w:rsidRPr="00B8114A" w:rsidRDefault="00D81760" w:rsidP="00842E80">
            <w:pPr>
              <w:spacing w:before="60" w:after="60"/>
              <w:rPr>
                <w:rFonts w:cs="Arial"/>
                <w:sz w:val="16"/>
                <w:szCs w:val="16"/>
              </w:rPr>
            </w:pP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D81760" w:rsidP="00842E80">
            <w:pPr>
              <w:tabs>
                <w:tab w:val="left" w:pos="284"/>
              </w:tabs>
              <w:spacing w:before="60" w:after="60"/>
              <w:rPr>
                <w:rFonts w:cs="Arial"/>
                <w:sz w:val="16"/>
                <w:szCs w:val="16"/>
              </w:rPr>
            </w:pPr>
            <w:r>
              <w:rPr>
                <w:rFonts w:cs="Arial"/>
                <w:sz w:val="16"/>
                <w:szCs w:val="16"/>
              </w:rPr>
              <w:t>Occurs zero or 1 time</w:t>
            </w: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OutletActivity</w:t>
            </w:r>
          </w:p>
        </w:tc>
        <w:tc>
          <w:tcPr>
            <w:tcW w:w="1134" w:type="dxa"/>
          </w:tcPr>
          <w:p w:rsidR="00D81760" w:rsidRPr="00B8114A" w:rsidRDefault="00D81760" w:rsidP="00842E80">
            <w:pPr>
              <w:spacing w:before="60" w:after="60"/>
              <w:rPr>
                <w:rFonts w:cs="Arial"/>
                <w:sz w:val="16"/>
                <w:szCs w:val="16"/>
              </w:rPr>
            </w:pPr>
            <w:r>
              <w:rPr>
                <w:rFonts w:cs="Arial"/>
                <w:sz w:val="16"/>
                <w:szCs w:val="16"/>
              </w:rPr>
              <w:t>Mandatory</w:t>
            </w:r>
          </w:p>
        </w:tc>
        <w:tc>
          <w:tcPr>
            <w:tcW w:w="842" w:type="dxa"/>
          </w:tcPr>
          <w:p w:rsidR="00D81760" w:rsidRPr="00B8114A" w:rsidRDefault="00D81760" w:rsidP="00842E80">
            <w:pPr>
              <w:spacing w:before="60" w:after="60"/>
              <w:rPr>
                <w:rFonts w:cs="Arial"/>
                <w:sz w:val="16"/>
                <w:szCs w:val="16"/>
              </w:rPr>
            </w:pPr>
          </w:p>
        </w:tc>
        <w:tc>
          <w:tcPr>
            <w:tcW w:w="859" w:type="dxa"/>
          </w:tcPr>
          <w:p w:rsidR="00D81760" w:rsidRPr="00B8114A" w:rsidRDefault="00D81760" w:rsidP="00842E80">
            <w:pPr>
              <w:spacing w:before="60" w:after="60"/>
              <w:rPr>
                <w:rFonts w:cs="Arial"/>
                <w:sz w:val="16"/>
                <w:szCs w:val="16"/>
              </w:rPr>
            </w:pPr>
          </w:p>
        </w:tc>
        <w:tc>
          <w:tcPr>
            <w:tcW w:w="851" w:type="dxa"/>
          </w:tcPr>
          <w:p w:rsidR="00D81760" w:rsidRDefault="00D81760" w:rsidP="00842E80">
            <w:pPr>
              <w:tabs>
                <w:tab w:val="left" w:pos="284"/>
              </w:tabs>
              <w:spacing w:before="60" w:after="60"/>
              <w:rPr>
                <w:rFonts w:cs="Arial"/>
                <w:sz w:val="16"/>
                <w:szCs w:val="16"/>
              </w:rPr>
            </w:pPr>
          </w:p>
        </w:tc>
        <w:tc>
          <w:tcPr>
            <w:tcW w:w="2046" w:type="dxa"/>
          </w:tcPr>
          <w:p w:rsidR="00186369" w:rsidRPr="00B8114A" w:rsidRDefault="00D81760" w:rsidP="00842E80">
            <w:pPr>
              <w:tabs>
                <w:tab w:val="left" w:pos="284"/>
              </w:tabs>
              <w:spacing w:before="60" w:after="60"/>
              <w:rPr>
                <w:rFonts w:cs="Arial"/>
                <w:sz w:val="16"/>
                <w:szCs w:val="16"/>
              </w:rPr>
            </w:pPr>
            <w:r>
              <w:rPr>
                <w:rFonts w:cs="Arial"/>
                <w:sz w:val="16"/>
                <w:szCs w:val="16"/>
              </w:rPr>
              <w:t>Occurs 1 or more times</w:t>
            </w:r>
          </w:p>
        </w:tc>
      </w:tr>
      <w:tr w:rsidR="00D81760" w:rsidRPr="00B8114A" w:rsidTr="00842E80">
        <w:tc>
          <w:tcPr>
            <w:tcW w:w="3510" w:type="dxa"/>
          </w:tcPr>
          <w:p w:rsidR="00D81760" w:rsidRPr="00B8114A" w:rsidRDefault="00D81760" w:rsidP="00842E80">
            <w:pPr>
              <w:spacing w:before="60" w:after="60"/>
              <w:rPr>
                <w:rFonts w:cs="Arial"/>
                <w:sz w:val="16"/>
                <w:szCs w:val="16"/>
              </w:rPr>
            </w:pPr>
            <w:r>
              <w:rPr>
                <w:rFonts w:cs="Arial"/>
                <w:sz w:val="16"/>
                <w:szCs w:val="16"/>
              </w:rPr>
              <w:t>OrganisationActivityId</w:t>
            </w:r>
          </w:p>
        </w:tc>
        <w:tc>
          <w:tcPr>
            <w:tcW w:w="1134" w:type="dxa"/>
          </w:tcPr>
          <w:p w:rsidR="00D81760" w:rsidRPr="00B8114A" w:rsidRDefault="00D81760" w:rsidP="00842E80">
            <w:pPr>
              <w:spacing w:before="60" w:after="60"/>
              <w:rPr>
                <w:rFonts w:cs="Arial"/>
                <w:sz w:val="16"/>
                <w:szCs w:val="16"/>
              </w:rPr>
            </w:pPr>
            <w:r>
              <w:rPr>
                <w:rFonts w:cs="Arial"/>
                <w:sz w:val="16"/>
                <w:szCs w:val="16"/>
              </w:rPr>
              <w:t>Mandatory</w:t>
            </w:r>
          </w:p>
        </w:tc>
        <w:tc>
          <w:tcPr>
            <w:tcW w:w="842" w:type="dxa"/>
          </w:tcPr>
          <w:p w:rsidR="00D81760" w:rsidRPr="00B8114A" w:rsidRDefault="00D81760" w:rsidP="00842E80">
            <w:pPr>
              <w:spacing w:before="60" w:after="60"/>
              <w:rPr>
                <w:rFonts w:cs="Arial"/>
                <w:sz w:val="16"/>
                <w:szCs w:val="16"/>
              </w:rPr>
            </w:pPr>
            <w:r>
              <w:rPr>
                <w:rFonts w:cs="Arial"/>
                <w:sz w:val="16"/>
                <w:szCs w:val="16"/>
              </w:rPr>
              <w:t>Integer</w:t>
            </w:r>
          </w:p>
        </w:tc>
        <w:tc>
          <w:tcPr>
            <w:tcW w:w="859" w:type="dxa"/>
          </w:tcPr>
          <w:p w:rsidR="00D81760" w:rsidRPr="00B8114A" w:rsidRDefault="00D81760" w:rsidP="00842E80">
            <w:pPr>
              <w:spacing w:before="60" w:after="60"/>
              <w:rPr>
                <w:rFonts w:cs="Arial"/>
                <w:sz w:val="16"/>
                <w:szCs w:val="16"/>
              </w:rPr>
            </w:pPr>
          </w:p>
        </w:tc>
        <w:tc>
          <w:tcPr>
            <w:tcW w:w="851" w:type="dxa"/>
          </w:tcPr>
          <w:p w:rsidR="00D81760" w:rsidRDefault="00D81760" w:rsidP="00842E80">
            <w:pPr>
              <w:tabs>
                <w:tab w:val="left" w:pos="284"/>
              </w:tabs>
              <w:spacing w:before="60" w:after="60"/>
              <w:rPr>
                <w:rFonts w:cs="Arial"/>
                <w:sz w:val="16"/>
                <w:szCs w:val="16"/>
              </w:rPr>
            </w:pPr>
          </w:p>
        </w:tc>
        <w:tc>
          <w:tcPr>
            <w:tcW w:w="2046" w:type="dxa"/>
          </w:tcPr>
          <w:p w:rsidR="00D81760" w:rsidRPr="00B8114A" w:rsidRDefault="00D81760" w:rsidP="00D841B3">
            <w:pPr>
              <w:tabs>
                <w:tab w:val="left" w:pos="284"/>
              </w:tabs>
              <w:spacing w:before="60" w:after="60"/>
              <w:rPr>
                <w:rFonts w:cs="Arial"/>
                <w:sz w:val="16"/>
                <w:szCs w:val="16"/>
              </w:rPr>
            </w:pPr>
            <w:r>
              <w:rPr>
                <w:rFonts w:cs="Arial"/>
                <w:sz w:val="16"/>
                <w:szCs w:val="16"/>
              </w:rPr>
              <w:t>S</w:t>
            </w:r>
            <w:r w:rsidR="00D841B3">
              <w:rPr>
                <w:rFonts w:cs="Arial"/>
                <w:sz w:val="16"/>
                <w:szCs w:val="16"/>
              </w:rPr>
              <w:t>ourced from “O</w:t>
            </w:r>
            <w:r w:rsidR="00D841B3" w:rsidRPr="00D841B3">
              <w:rPr>
                <w:rFonts w:cs="Arial"/>
                <w:sz w:val="16"/>
                <w:szCs w:val="16"/>
              </w:rPr>
              <w:t>rganisation activities data</w:t>
            </w:r>
            <w:r w:rsidR="00D841B3">
              <w:rPr>
                <w:rFonts w:cs="Arial"/>
                <w:sz w:val="16"/>
                <w:szCs w:val="16"/>
              </w:rPr>
              <w:t>”</w:t>
            </w:r>
          </w:p>
        </w:tc>
      </w:tr>
      <w:tr w:rsidR="00D81760" w:rsidRPr="00B8114A" w:rsidTr="00842E80">
        <w:tc>
          <w:tcPr>
            <w:tcW w:w="3510" w:type="dxa"/>
          </w:tcPr>
          <w:p w:rsidR="00D81760" w:rsidRPr="00B8114A" w:rsidRDefault="00D841B3" w:rsidP="00842E80">
            <w:pPr>
              <w:spacing w:before="60" w:after="60"/>
              <w:rPr>
                <w:rFonts w:cs="Arial"/>
                <w:sz w:val="16"/>
                <w:szCs w:val="16"/>
              </w:rPr>
            </w:pPr>
            <w:r>
              <w:rPr>
                <w:rFonts w:cs="Arial"/>
                <w:sz w:val="16"/>
                <w:szCs w:val="16"/>
              </w:rPr>
              <w:t>StartDate</w:t>
            </w:r>
          </w:p>
        </w:tc>
        <w:tc>
          <w:tcPr>
            <w:tcW w:w="1134" w:type="dxa"/>
          </w:tcPr>
          <w:p w:rsidR="00D81760" w:rsidRPr="00B8114A" w:rsidRDefault="00D81760" w:rsidP="00842E80">
            <w:pPr>
              <w:spacing w:before="60" w:after="60"/>
              <w:rPr>
                <w:rFonts w:cs="Arial"/>
                <w:sz w:val="16"/>
                <w:szCs w:val="16"/>
              </w:rPr>
            </w:pPr>
            <w:r>
              <w:rPr>
                <w:rFonts w:cs="Arial"/>
                <w:sz w:val="16"/>
                <w:szCs w:val="16"/>
              </w:rPr>
              <w:t>Mandatory</w:t>
            </w:r>
          </w:p>
        </w:tc>
        <w:tc>
          <w:tcPr>
            <w:tcW w:w="842" w:type="dxa"/>
          </w:tcPr>
          <w:p w:rsidR="00D81760" w:rsidRPr="00B8114A" w:rsidRDefault="00D841B3" w:rsidP="00842E80">
            <w:pPr>
              <w:spacing w:before="60" w:after="60"/>
              <w:rPr>
                <w:rFonts w:cs="Arial"/>
                <w:sz w:val="16"/>
                <w:szCs w:val="16"/>
              </w:rPr>
            </w:pPr>
            <w:r>
              <w:rPr>
                <w:rFonts w:cs="Arial"/>
                <w:sz w:val="16"/>
                <w:szCs w:val="16"/>
              </w:rPr>
              <w:t>Date</w:t>
            </w:r>
          </w:p>
        </w:tc>
        <w:tc>
          <w:tcPr>
            <w:tcW w:w="859" w:type="dxa"/>
          </w:tcPr>
          <w:p w:rsidR="00D81760" w:rsidRPr="00B8114A" w:rsidRDefault="00D81760" w:rsidP="00842E80">
            <w:pPr>
              <w:spacing w:before="60" w:after="60"/>
              <w:rPr>
                <w:rFonts w:cs="Arial"/>
                <w:sz w:val="16"/>
                <w:szCs w:val="16"/>
              </w:rPr>
            </w:pPr>
          </w:p>
        </w:tc>
        <w:tc>
          <w:tcPr>
            <w:tcW w:w="851" w:type="dxa"/>
          </w:tcPr>
          <w:p w:rsidR="00D81760" w:rsidRDefault="00D841B3" w:rsidP="00842E80">
            <w:pPr>
              <w:tabs>
                <w:tab w:val="left" w:pos="284"/>
              </w:tabs>
              <w:spacing w:before="60" w:after="60"/>
              <w:rPr>
                <w:rFonts w:cs="Arial"/>
                <w:sz w:val="16"/>
                <w:szCs w:val="16"/>
              </w:rPr>
            </w:pPr>
            <w:r>
              <w:rPr>
                <w:rFonts w:cs="Arial"/>
                <w:sz w:val="16"/>
                <w:szCs w:val="16"/>
              </w:rPr>
              <w:t>YYYY-MM-DD</w:t>
            </w:r>
          </w:p>
        </w:tc>
        <w:tc>
          <w:tcPr>
            <w:tcW w:w="2046" w:type="dxa"/>
          </w:tcPr>
          <w:p w:rsidR="00D81760" w:rsidRPr="00B8114A" w:rsidRDefault="00D841B3" w:rsidP="00842E80">
            <w:pPr>
              <w:tabs>
                <w:tab w:val="left" w:pos="284"/>
              </w:tabs>
              <w:spacing w:before="60" w:after="60"/>
              <w:rPr>
                <w:rFonts w:cs="Arial"/>
                <w:sz w:val="16"/>
                <w:szCs w:val="16"/>
              </w:rPr>
            </w:pPr>
            <w:r>
              <w:rPr>
                <w:rFonts w:cs="Arial"/>
                <w:sz w:val="16"/>
                <w:szCs w:val="16"/>
              </w:rPr>
              <w:t>Must equal or be greater than StartDate from “O</w:t>
            </w:r>
            <w:r w:rsidRPr="00D841B3">
              <w:rPr>
                <w:rFonts w:cs="Arial"/>
                <w:sz w:val="16"/>
                <w:szCs w:val="16"/>
              </w:rPr>
              <w:t>rganisation activities data</w:t>
            </w:r>
            <w:r>
              <w:rPr>
                <w:rFonts w:cs="Arial"/>
                <w:sz w:val="16"/>
                <w:szCs w:val="16"/>
              </w:rPr>
              <w:t>”</w:t>
            </w:r>
          </w:p>
        </w:tc>
      </w:tr>
      <w:tr w:rsidR="00D841B3" w:rsidRPr="00B8114A" w:rsidTr="00182E24">
        <w:tc>
          <w:tcPr>
            <w:tcW w:w="3510" w:type="dxa"/>
          </w:tcPr>
          <w:p w:rsidR="00D841B3" w:rsidRPr="00B8114A" w:rsidRDefault="00D841B3" w:rsidP="009A31F2">
            <w:pPr>
              <w:spacing w:before="60" w:after="60"/>
              <w:rPr>
                <w:rFonts w:cs="Arial"/>
                <w:sz w:val="16"/>
                <w:szCs w:val="16"/>
              </w:rPr>
            </w:pPr>
            <w:r>
              <w:rPr>
                <w:rFonts w:cs="Arial"/>
                <w:sz w:val="16"/>
                <w:szCs w:val="16"/>
              </w:rPr>
              <w:t>EndDate</w:t>
            </w:r>
          </w:p>
        </w:tc>
        <w:tc>
          <w:tcPr>
            <w:tcW w:w="1134" w:type="dxa"/>
          </w:tcPr>
          <w:p w:rsidR="00D841B3" w:rsidRPr="00B8114A" w:rsidRDefault="00D841B3" w:rsidP="009A31F2">
            <w:pPr>
              <w:spacing w:before="60" w:after="60"/>
              <w:rPr>
                <w:rFonts w:cs="Arial"/>
                <w:sz w:val="16"/>
                <w:szCs w:val="16"/>
              </w:rPr>
            </w:pPr>
            <w:r>
              <w:rPr>
                <w:rFonts w:cs="Arial"/>
                <w:sz w:val="16"/>
                <w:szCs w:val="16"/>
              </w:rPr>
              <w:t>Mandatory</w:t>
            </w:r>
          </w:p>
        </w:tc>
        <w:tc>
          <w:tcPr>
            <w:tcW w:w="842" w:type="dxa"/>
          </w:tcPr>
          <w:p w:rsidR="00D841B3" w:rsidRPr="00B8114A" w:rsidRDefault="00D841B3" w:rsidP="009A31F2">
            <w:pPr>
              <w:spacing w:before="60" w:after="60"/>
              <w:rPr>
                <w:rFonts w:cs="Arial"/>
                <w:sz w:val="16"/>
                <w:szCs w:val="16"/>
              </w:rPr>
            </w:pPr>
          </w:p>
        </w:tc>
        <w:tc>
          <w:tcPr>
            <w:tcW w:w="859" w:type="dxa"/>
          </w:tcPr>
          <w:p w:rsidR="00D841B3" w:rsidRPr="00B8114A" w:rsidRDefault="00D841B3" w:rsidP="009A31F2">
            <w:pPr>
              <w:spacing w:before="60" w:after="60"/>
              <w:rPr>
                <w:rFonts w:cs="Arial"/>
                <w:sz w:val="16"/>
                <w:szCs w:val="16"/>
              </w:rPr>
            </w:pPr>
          </w:p>
        </w:tc>
        <w:tc>
          <w:tcPr>
            <w:tcW w:w="851" w:type="dxa"/>
          </w:tcPr>
          <w:p w:rsidR="00D841B3" w:rsidRDefault="00D841B3" w:rsidP="00842E80">
            <w:pPr>
              <w:tabs>
                <w:tab w:val="left" w:pos="284"/>
              </w:tabs>
              <w:spacing w:before="60" w:after="60"/>
              <w:rPr>
                <w:rFonts w:cs="Arial"/>
                <w:sz w:val="16"/>
                <w:szCs w:val="16"/>
              </w:rPr>
            </w:pPr>
            <w:r>
              <w:rPr>
                <w:rFonts w:cs="Arial"/>
                <w:sz w:val="16"/>
                <w:szCs w:val="16"/>
              </w:rPr>
              <w:t>YYYY-MM-DD</w:t>
            </w:r>
          </w:p>
        </w:tc>
        <w:tc>
          <w:tcPr>
            <w:tcW w:w="2046" w:type="dxa"/>
          </w:tcPr>
          <w:p w:rsidR="00D841B3" w:rsidRPr="00B8114A" w:rsidRDefault="00D841B3" w:rsidP="00D841B3">
            <w:pPr>
              <w:tabs>
                <w:tab w:val="left" w:pos="284"/>
              </w:tabs>
              <w:spacing w:before="60" w:after="60"/>
              <w:rPr>
                <w:rFonts w:cs="Arial"/>
                <w:sz w:val="16"/>
                <w:szCs w:val="16"/>
              </w:rPr>
            </w:pPr>
            <w:r>
              <w:rPr>
                <w:rFonts w:cs="Arial"/>
                <w:sz w:val="16"/>
                <w:szCs w:val="16"/>
              </w:rPr>
              <w:t>Must equal or be less than EndDate from “O</w:t>
            </w:r>
            <w:r w:rsidRPr="00D841B3">
              <w:rPr>
                <w:rFonts w:cs="Arial"/>
                <w:sz w:val="16"/>
                <w:szCs w:val="16"/>
              </w:rPr>
              <w:t>rganisation activities data</w:t>
            </w:r>
            <w:r>
              <w:rPr>
                <w:rFonts w:cs="Arial"/>
                <w:sz w:val="16"/>
                <w:szCs w:val="16"/>
              </w:rPr>
              <w:t>”</w:t>
            </w:r>
          </w:p>
        </w:tc>
      </w:tr>
    </w:tbl>
    <w:p w:rsidR="009A31F2" w:rsidRDefault="00D841B3" w:rsidP="009A31F2">
      <w:pPr>
        <w:pStyle w:val="Heading4"/>
        <w:numPr>
          <w:ilvl w:val="3"/>
          <w:numId w:val="1"/>
        </w:numPr>
        <w:rPr>
          <w:i w:val="0"/>
        </w:rPr>
      </w:pPr>
      <w:r>
        <w:rPr>
          <w:i w:val="0"/>
        </w:rPr>
        <w:t>Outle</w:t>
      </w:r>
      <w:r w:rsidR="009A31F2" w:rsidRPr="00AE04C1">
        <w:rPr>
          <w:i w:val="0"/>
        </w:rPr>
        <w:t xml:space="preserve">t </w:t>
      </w:r>
      <w:r w:rsidR="009A31F2" w:rsidRPr="00060ADA">
        <w:rPr>
          <w:i w:val="0"/>
        </w:rPr>
        <w:t>Node XML</w:t>
      </w:r>
    </w:p>
    <w:p w:rsidR="009A31F2" w:rsidRPr="00107D6B" w:rsidRDefault="009A31F2" w:rsidP="009A31F2">
      <w:pPr>
        <w:rPr>
          <w:rFonts w:ascii="Consolas" w:hAnsi="Consolas" w:cs="Consolas"/>
          <w:color w:val="0000FF"/>
          <w:sz w:val="14"/>
          <w:szCs w:val="14"/>
        </w:rPr>
      </w:pPr>
      <w:r w:rsidRPr="00DA66FB">
        <w:t xml:space="preserve">Sample </w:t>
      </w:r>
      <w:r w:rsidR="00716C01">
        <w:rPr>
          <w:i/>
        </w:rPr>
        <w:t xml:space="preserve">Outlet </w:t>
      </w:r>
      <w:r w:rsidR="00716C01" w:rsidRPr="00DA66FB">
        <w:t>node</w:t>
      </w:r>
      <w:r w:rsidRPr="00DA66FB">
        <w:t xml:space="preserve"> XML with Schema validation rules:</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Outlet</w:t>
      </w:r>
      <w:r w:rsidRPr="00871765">
        <w:rPr>
          <w:rFonts w:ascii="Consolas" w:hAnsi="Consolas" w:cs="Consolas"/>
          <w:color w:val="0000FF"/>
          <w:sz w:val="14"/>
          <w:szCs w:val="14"/>
        </w:rPr>
        <w:t>&gt;</w:t>
      </w:r>
    </w:p>
    <w:p w:rsidR="002F386E" w:rsidRDefault="002F386E" w:rsidP="002F386E">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2F386E">
        <w:rPr>
          <w:rFonts w:ascii="Consolas" w:hAnsi="Consolas" w:cs="Consolas"/>
          <w:color w:val="008000"/>
          <w:sz w:val="14"/>
          <w:szCs w:val="14"/>
        </w:rPr>
        <w:t>Optional</w:t>
      </w:r>
      <w:r w:rsidRPr="00107D6B">
        <w:rPr>
          <w:rFonts w:ascii="Consolas" w:hAnsi="Consolas" w:cs="Consolas"/>
          <w:color w:val="008000"/>
          <w:sz w:val="14"/>
          <w:szCs w:val="14"/>
        </w:rPr>
        <w:t>.</w:t>
      </w:r>
      <w:r w:rsidRPr="00107D6B">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OutletId</w:t>
      </w:r>
      <w:r w:rsidRPr="00871765">
        <w:rPr>
          <w:rFonts w:ascii="Consolas" w:hAnsi="Consolas" w:cs="Consolas"/>
          <w:color w:val="0000FF"/>
          <w:sz w:val="14"/>
          <w:szCs w:val="14"/>
        </w:rPr>
        <w:t>&gt;</w:t>
      </w:r>
      <w:r w:rsidRPr="00134760">
        <w:rPr>
          <w:rFonts w:ascii="Consolas" w:hAnsi="Consolas" w:cs="Consolas"/>
          <w:color w:val="000000"/>
          <w:sz w:val="14"/>
          <w:szCs w:val="14"/>
        </w:rPr>
        <w:t>185</w:t>
      </w:r>
      <w:r w:rsidRPr="00871765">
        <w:rPr>
          <w:rFonts w:ascii="Consolas" w:hAnsi="Consolas" w:cs="Consolas"/>
          <w:color w:val="0000FF"/>
          <w:sz w:val="14"/>
          <w:szCs w:val="14"/>
        </w:rPr>
        <w:t>&lt;/</w:t>
      </w:r>
      <w:r w:rsidRPr="00871765">
        <w:rPr>
          <w:rFonts w:ascii="Consolas" w:hAnsi="Consolas" w:cs="Consolas"/>
          <w:color w:val="A31515"/>
          <w:sz w:val="14"/>
          <w:szCs w:val="14"/>
        </w:rPr>
        <w:t>OutletId</w:t>
      </w:r>
      <w:r w:rsidRPr="00871765">
        <w:rPr>
          <w:rFonts w:ascii="Consolas" w:hAnsi="Consolas" w:cs="Consolas"/>
          <w:color w:val="0000FF"/>
          <w:sz w:val="14"/>
          <w:szCs w:val="14"/>
        </w:rPr>
        <w:t>&gt;</w:t>
      </w:r>
    </w:p>
    <w:p w:rsidR="00134760" w:rsidRDefault="00134760"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Name</w:t>
      </w:r>
      <w:r w:rsidRPr="00871765">
        <w:rPr>
          <w:rFonts w:ascii="Consolas" w:hAnsi="Consolas" w:cs="Consolas"/>
          <w:color w:val="0000FF"/>
          <w:sz w:val="14"/>
          <w:szCs w:val="14"/>
        </w:rPr>
        <w:t>&gt;</w:t>
      </w:r>
      <w:r w:rsidR="002F386E">
        <w:rPr>
          <w:rFonts w:ascii="Consolas" w:hAnsi="Consolas" w:cs="Consolas"/>
          <w:color w:val="000000"/>
          <w:sz w:val="14"/>
          <w:szCs w:val="14"/>
        </w:rPr>
        <w:t>Sophie’s Family Services</w:t>
      </w:r>
      <w:r w:rsidRPr="00871765">
        <w:rPr>
          <w:rFonts w:ascii="Consolas" w:hAnsi="Consolas" w:cs="Consolas"/>
          <w:color w:val="0000FF"/>
          <w:sz w:val="14"/>
          <w:szCs w:val="14"/>
        </w:rPr>
        <w:t>&lt;/</w:t>
      </w:r>
      <w:r w:rsidRPr="00134760">
        <w:rPr>
          <w:rFonts w:ascii="Consolas" w:hAnsi="Consolas" w:cs="Consolas"/>
          <w:color w:val="A31515"/>
          <w:sz w:val="14"/>
          <w:szCs w:val="14"/>
        </w:rPr>
        <w:t>Name</w:t>
      </w:r>
      <w:r w:rsidRPr="00871765">
        <w:rPr>
          <w:rFonts w:ascii="Consolas" w:hAnsi="Consolas" w:cs="Consolas"/>
          <w:color w:val="0000FF"/>
          <w:sz w:val="14"/>
          <w:szCs w:val="14"/>
        </w:rPr>
        <w:t>&gt;</w:t>
      </w:r>
    </w:p>
    <w:p w:rsidR="00134760" w:rsidRDefault="00134760"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sidRPr="00107D6B">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ResidentialAddress</w:t>
      </w:r>
      <w:r w:rsidRPr="00871765">
        <w:rPr>
          <w:rFonts w:ascii="Consolas" w:hAnsi="Consolas" w:cs="Consolas"/>
          <w:color w:val="0000FF"/>
          <w:sz w:val="14"/>
          <w:szCs w:val="14"/>
        </w:rPr>
        <w:t>&gt;</w:t>
      </w:r>
    </w:p>
    <w:p w:rsidR="00134760" w:rsidRDefault="00134760"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AddressLine1</w:t>
      </w:r>
      <w:r w:rsidRPr="00871765">
        <w:rPr>
          <w:rFonts w:ascii="Consolas" w:hAnsi="Consolas" w:cs="Consolas"/>
          <w:color w:val="0000FF"/>
          <w:sz w:val="14"/>
          <w:szCs w:val="14"/>
        </w:rPr>
        <w:t>&gt;</w:t>
      </w:r>
      <w:r w:rsidRPr="00134760">
        <w:rPr>
          <w:rFonts w:ascii="Consolas" w:hAnsi="Consolas" w:cs="Consolas"/>
          <w:color w:val="000000"/>
          <w:sz w:val="14"/>
          <w:szCs w:val="14"/>
        </w:rPr>
        <w:t>1-5 Grattan Ct</w:t>
      </w:r>
      <w:r w:rsidRPr="00871765">
        <w:rPr>
          <w:rFonts w:ascii="Consolas" w:hAnsi="Consolas" w:cs="Consolas"/>
          <w:color w:val="0000FF"/>
          <w:sz w:val="14"/>
          <w:szCs w:val="14"/>
        </w:rPr>
        <w:t>&lt;/</w:t>
      </w:r>
      <w:r w:rsidRPr="00134760">
        <w:rPr>
          <w:rFonts w:ascii="Consolas" w:hAnsi="Consolas" w:cs="Consolas"/>
          <w:color w:val="A31515"/>
          <w:sz w:val="14"/>
          <w:szCs w:val="14"/>
        </w:rPr>
        <w:t>AddressLine1</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Suburb</w:t>
      </w:r>
      <w:r w:rsidRPr="00871765">
        <w:rPr>
          <w:rFonts w:ascii="Consolas" w:hAnsi="Consolas" w:cs="Consolas"/>
          <w:color w:val="0000FF"/>
          <w:sz w:val="14"/>
          <w:szCs w:val="14"/>
        </w:rPr>
        <w:t>&gt;</w:t>
      </w:r>
      <w:r w:rsidRPr="00134760">
        <w:rPr>
          <w:rFonts w:ascii="Consolas" w:hAnsi="Consolas" w:cs="Consolas"/>
          <w:color w:val="000000"/>
          <w:sz w:val="14"/>
          <w:szCs w:val="14"/>
        </w:rPr>
        <w:t>WANNIASSA</w:t>
      </w:r>
      <w:r w:rsidRPr="00871765">
        <w:rPr>
          <w:rFonts w:ascii="Consolas" w:hAnsi="Consolas" w:cs="Consolas"/>
          <w:color w:val="0000FF"/>
          <w:sz w:val="14"/>
          <w:szCs w:val="14"/>
        </w:rPr>
        <w:t>&lt;/</w:t>
      </w:r>
      <w:r w:rsidRPr="00134760">
        <w:rPr>
          <w:rFonts w:ascii="Consolas" w:hAnsi="Consolas" w:cs="Consolas"/>
          <w:color w:val="A31515"/>
          <w:sz w:val="14"/>
          <w:szCs w:val="14"/>
        </w:rPr>
        <w:t>Suburb</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StateCode</w:t>
      </w:r>
      <w:r w:rsidRPr="00871765">
        <w:rPr>
          <w:rFonts w:ascii="Consolas" w:hAnsi="Consolas" w:cs="Consolas"/>
          <w:color w:val="0000FF"/>
          <w:sz w:val="14"/>
          <w:szCs w:val="14"/>
        </w:rPr>
        <w:t>&gt;</w:t>
      </w:r>
      <w:r w:rsidRPr="00134760">
        <w:rPr>
          <w:rFonts w:ascii="Consolas" w:hAnsi="Consolas" w:cs="Consolas"/>
          <w:color w:val="000000"/>
          <w:sz w:val="14"/>
          <w:szCs w:val="14"/>
        </w:rPr>
        <w:t>ACT</w:t>
      </w:r>
      <w:r w:rsidRPr="00871765">
        <w:rPr>
          <w:rFonts w:ascii="Consolas" w:hAnsi="Consolas" w:cs="Consolas"/>
          <w:color w:val="0000FF"/>
          <w:sz w:val="14"/>
          <w:szCs w:val="14"/>
        </w:rPr>
        <w:t>&lt;/</w:t>
      </w:r>
      <w:r w:rsidRPr="00134760">
        <w:rPr>
          <w:rFonts w:ascii="Consolas" w:hAnsi="Consolas" w:cs="Consolas"/>
          <w:color w:val="A31515"/>
          <w:sz w:val="14"/>
          <w:szCs w:val="14"/>
        </w:rPr>
        <w:t>StateCode</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Postcode</w:t>
      </w:r>
      <w:r w:rsidRPr="00871765">
        <w:rPr>
          <w:rFonts w:ascii="Consolas" w:hAnsi="Consolas" w:cs="Consolas"/>
          <w:color w:val="0000FF"/>
          <w:sz w:val="14"/>
          <w:szCs w:val="14"/>
        </w:rPr>
        <w:t>&gt;</w:t>
      </w:r>
      <w:r w:rsidRPr="00134760">
        <w:rPr>
          <w:rFonts w:ascii="Consolas" w:hAnsi="Consolas" w:cs="Consolas"/>
          <w:color w:val="000000"/>
          <w:sz w:val="14"/>
          <w:szCs w:val="14"/>
        </w:rPr>
        <w:t>2903</w:t>
      </w:r>
      <w:r w:rsidRPr="00871765">
        <w:rPr>
          <w:rFonts w:ascii="Consolas" w:hAnsi="Consolas" w:cs="Consolas"/>
          <w:color w:val="0000FF"/>
          <w:sz w:val="14"/>
          <w:szCs w:val="14"/>
        </w:rPr>
        <w:t>&lt;/</w:t>
      </w:r>
      <w:r w:rsidRPr="00134760">
        <w:rPr>
          <w:rFonts w:ascii="Consolas" w:hAnsi="Consolas" w:cs="Consolas"/>
          <w:color w:val="A31515"/>
          <w:sz w:val="14"/>
          <w:szCs w:val="14"/>
        </w:rPr>
        <w:t>Postcode</w:t>
      </w:r>
      <w:r w:rsidRPr="00871765">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ResidentialAddress</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107D6B">
        <w:rPr>
          <w:rFonts w:ascii="Consolas" w:hAnsi="Consolas" w:cs="Consolas"/>
          <w:color w:val="0000FF"/>
          <w:sz w:val="14"/>
          <w:szCs w:val="14"/>
        </w:rPr>
        <w:t>&lt;!--</w:t>
      </w:r>
      <w:r>
        <w:rPr>
          <w:rFonts w:ascii="Consolas" w:hAnsi="Consolas" w:cs="Consolas"/>
          <w:color w:val="008000"/>
          <w:sz w:val="14"/>
          <w:szCs w:val="14"/>
        </w:rPr>
        <w:t>Optional</w:t>
      </w:r>
      <w:r w:rsidRPr="00107D6B">
        <w:rPr>
          <w:rFonts w:ascii="Consolas" w:hAnsi="Consolas" w:cs="Consolas"/>
          <w:color w:val="008000"/>
          <w:sz w:val="14"/>
          <w:szCs w:val="14"/>
        </w:rPr>
        <w:t>.</w:t>
      </w:r>
      <w:r w:rsidRPr="00107D6B">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OutletActivities</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OutletActivity</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OrganisationActivityId</w:t>
      </w:r>
      <w:r w:rsidRPr="00871765">
        <w:rPr>
          <w:rFonts w:ascii="Consolas" w:hAnsi="Consolas" w:cs="Consolas"/>
          <w:color w:val="0000FF"/>
          <w:sz w:val="14"/>
          <w:szCs w:val="14"/>
        </w:rPr>
        <w:t>&gt;</w:t>
      </w:r>
      <w:r w:rsidRPr="00134760">
        <w:rPr>
          <w:rFonts w:ascii="Consolas" w:hAnsi="Consolas" w:cs="Consolas"/>
          <w:color w:val="000000"/>
          <w:sz w:val="14"/>
          <w:szCs w:val="14"/>
        </w:rPr>
        <w:t>1585</w:t>
      </w:r>
      <w:r w:rsidRPr="00871765">
        <w:rPr>
          <w:rFonts w:ascii="Consolas" w:hAnsi="Consolas" w:cs="Consolas"/>
          <w:color w:val="0000FF"/>
          <w:sz w:val="14"/>
          <w:szCs w:val="14"/>
        </w:rPr>
        <w:t>&lt;/</w:t>
      </w:r>
      <w:r w:rsidRPr="00134760">
        <w:rPr>
          <w:rFonts w:ascii="Consolas" w:hAnsi="Consolas" w:cs="Consolas"/>
          <w:color w:val="A31515"/>
          <w:sz w:val="14"/>
          <w:szCs w:val="14"/>
        </w:rPr>
        <w:t>OrganisationActivityId</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StartDate</w:t>
      </w:r>
      <w:r w:rsidRPr="00871765">
        <w:rPr>
          <w:rFonts w:ascii="Consolas" w:hAnsi="Consolas" w:cs="Consolas"/>
          <w:color w:val="0000FF"/>
          <w:sz w:val="14"/>
          <w:szCs w:val="14"/>
        </w:rPr>
        <w:t>&gt;</w:t>
      </w:r>
      <w:r w:rsidRPr="00134760">
        <w:rPr>
          <w:rFonts w:ascii="Consolas" w:hAnsi="Consolas" w:cs="Consolas"/>
          <w:color w:val="000000"/>
          <w:sz w:val="14"/>
          <w:szCs w:val="14"/>
        </w:rPr>
        <w:t>2015-</w:t>
      </w:r>
      <w:r w:rsidR="002F386E">
        <w:rPr>
          <w:rFonts w:ascii="Consolas" w:hAnsi="Consolas" w:cs="Consolas"/>
          <w:color w:val="000000"/>
          <w:sz w:val="14"/>
          <w:szCs w:val="14"/>
        </w:rPr>
        <w:t>07</w:t>
      </w:r>
      <w:r w:rsidRPr="00134760">
        <w:rPr>
          <w:rFonts w:ascii="Consolas" w:hAnsi="Consolas" w:cs="Consolas"/>
          <w:color w:val="000000"/>
          <w:sz w:val="14"/>
          <w:szCs w:val="14"/>
        </w:rPr>
        <w:t>-</w:t>
      </w:r>
      <w:r w:rsidR="002F386E">
        <w:rPr>
          <w:rFonts w:ascii="Consolas" w:hAnsi="Consolas" w:cs="Consolas"/>
          <w:color w:val="000000"/>
          <w:sz w:val="14"/>
          <w:szCs w:val="14"/>
        </w:rPr>
        <w:t>01</w:t>
      </w:r>
      <w:r w:rsidRPr="00871765">
        <w:rPr>
          <w:rFonts w:ascii="Consolas" w:hAnsi="Consolas" w:cs="Consolas"/>
          <w:color w:val="0000FF"/>
          <w:sz w:val="14"/>
          <w:szCs w:val="14"/>
        </w:rPr>
        <w:t>&lt;/</w:t>
      </w:r>
      <w:r w:rsidRPr="00134760">
        <w:rPr>
          <w:rFonts w:ascii="Consolas" w:hAnsi="Consolas" w:cs="Consolas"/>
          <w:color w:val="A31515"/>
          <w:sz w:val="14"/>
          <w:szCs w:val="14"/>
        </w:rPr>
        <w:t>StartDate</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134760"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A31515"/>
          <w:sz w:val="14"/>
          <w:szCs w:val="14"/>
        </w:rPr>
      </w:pPr>
      <w:r w:rsidRPr="00134760">
        <w:rPr>
          <w:rFonts w:ascii="Consolas" w:hAnsi="Consolas" w:cs="Consolas"/>
          <w:color w:val="A31515"/>
          <w:sz w:val="14"/>
          <w:szCs w:val="14"/>
        </w:rPr>
        <w:lastRenderedPageBreak/>
        <w:t>&lt;</w:t>
      </w:r>
      <w:r w:rsidRPr="00871765">
        <w:rPr>
          <w:rFonts w:ascii="Consolas" w:hAnsi="Consolas" w:cs="Consolas"/>
          <w:color w:val="A31515"/>
          <w:sz w:val="14"/>
          <w:szCs w:val="14"/>
        </w:rPr>
        <w:t>EndDate</w:t>
      </w:r>
      <w:r w:rsidRPr="00134760">
        <w:rPr>
          <w:rFonts w:ascii="Consolas" w:hAnsi="Consolas" w:cs="Consolas"/>
          <w:color w:val="A31515"/>
          <w:sz w:val="14"/>
          <w:szCs w:val="14"/>
        </w:rPr>
        <w:t>&gt;</w:t>
      </w:r>
      <w:r w:rsidRPr="00134760">
        <w:rPr>
          <w:rFonts w:ascii="Consolas" w:hAnsi="Consolas" w:cs="Consolas"/>
          <w:color w:val="000000"/>
          <w:sz w:val="14"/>
          <w:szCs w:val="14"/>
        </w:rPr>
        <w:t>2016-1</w:t>
      </w:r>
      <w:r w:rsidR="002F386E">
        <w:rPr>
          <w:rFonts w:ascii="Consolas" w:hAnsi="Consolas" w:cs="Consolas"/>
          <w:color w:val="000000"/>
          <w:sz w:val="14"/>
          <w:szCs w:val="14"/>
        </w:rPr>
        <w:t>2-31</w:t>
      </w:r>
      <w:r w:rsidRPr="00134760">
        <w:rPr>
          <w:rFonts w:ascii="Consolas" w:hAnsi="Consolas" w:cs="Consolas"/>
          <w:color w:val="A31515"/>
          <w:sz w:val="14"/>
          <w:szCs w:val="14"/>
        </w:rPr>
        <w:t>&lt;/EndDate&gt;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OutletActivity</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OutletActivity</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OrganisationActivityId</w:t>
      </w:r>
      <w:r w:rsidRPr="00871765">
        <w:rPr>
          <w:rFonts w:ascii="Consolas" w:hAnsi="Consolas" w:cs="Consolas"/>
          <w:color w:val="0000FF"/>
          <w:sz w:val="14"/>
          <w:szCs w:val="14"/>
        </w:rPr>
        <w:t>&gt;</w:t>
      </w:r>
      <w:r w:rsidRPr="00134760">
        <w:rPr>
          <w:rFonts w:ascii="Consolas" w:hAnsi="Consolas" w:cs="Consolas"/>
          <w:color w:val="000000"/>
          <w:sz w:val="14"/>
          <w:szCs w:val="14"/>
        </w:rPr>
        <w:t>9</w:t>
      </w:r>
      <w:r w:rsidRPr="00871765">
        <w:rPr>
          <w:rFonts w:ascii="Consolas" w:hAnsi="Consolas" w:cs="Consolas"/>
          <w:color w:val="0000FF"/>
          <w:sz w:val="14"/>
          <w:szCs w:val="14"/>
        </w:rPr>
        <w:t>&lt;/</w:t>
      </w:r>
      <w:r w:rsidRPr="00134760">
        <w:rPr>
          <w:rFonts w:ascii="Consolas" w:hAnsi="Consolas" w:cs="Consolas"/>
          <w:color w:val="A31515"/>
          <w:sz w:val="14"/>
          <w:szCs w:val="14"/>
        </w:rPr>
        <w:t>OrganisationActivityId</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StartDate</w:t>
      </w:r>
      <w:r w:rsidRPr="00871765">
        <w:rPr>
          <w:rFonts w:ascii="Consolas" w:hAnsi="Consolas" w:cs="Consolas"/>
          <w:color w:val="0000FF"/>
          <w:sz w:val="14"/>
          <w:szCs w:val="14"/>
        </w:rPr>
        <w:t>&gt;</w:t>
      </w:r>
      <w:r w:rsidRPr="00134760">
        <w:rPr>
          <w:rFonts w:ascii="Consolas" w:hAnsi="Consolas" w:cs="Consolas"/>
          <w:color w:val="000000"/>
          <w:sz w:val="14"/>
          <w:szCs w:val="14"/>
        </w:rPr>
        <w:t>201</w:t>
      </w:r>
      <w:r w:rsidR="002F386E">
        <w:rPr>
          <w:rFonts w:ascii="Consolas" w:hAnsi="Consolas" w:cs="Consolas"/>
          <w:color w:val="000000"/>
          <w:sz w:val="14"/>
          <w:szCs w:val="14"/>
        </w:rPr>
        <w:t>5-07</w:t>
      </w:r>
      <w:r w:rsidRPr="00134760">
        <w:rPr>
          <w:rFonts w:ascii="Consolas" w:hAnsi="Consolas" w:cs="Consolas"/>
          <w:color w:val="000000"/>
          <w:sz w:val="14"/>
          <w:szCs w:val="14"/>
        </w:rPr>
        <w:t>-</w:t>
      </w:r>
      <w:r w:rsidR="002F386E">
        <w:rPr>
          <w:rFonts w:ascii="Consolas" w:hAnsi="Consolas" w:cs="Consolas"/>
          <w:color w:val="000000"/>
          <w:sz w:val="14"/>
          <w:szCs w:val="14"/>
        </w:rPr>
        <w:t>01</w:t>
      </w:r>
      <w:r w:rsidRPr="00871765">
        <w:rPr>
          <w:rFonts w:ascii="Consolas" w:hAnsi="Consolas" w:cs="Consolas"/>
          <w:color w:val="0000FF"/>
          <w:sz w:val="14"/>
          <w:szCs w:val="14"/>
        </w:rPr>
        <w:t>&lt;/</w:t>
      </w:r>
      <w:r w:rsidRPr="00134760">
        <w:rPr>
          <w:rFonts w:ascii="Consolas" w:hAnsi="Consolas" w:cs="Consolas"/>
          <w:color w:val="A31515"/>
          <w:sz w:val="14"/>
          <w:szCs w:val="14"/>
        </w:rPr>
        <w:t>StartDate</w:t>
      </w:r>
      <w:r w:rsidRPr="00871765">
        <w:rPr>
          <w:rFonts w:ascii="Consolas" w:hAnsi="Consolas" w:cs="Consolas"/>
          <w:color w:val="0000FF"/>
          <w:sz w:val="14"/>
          <w:szCs w:val="14"/>
        </w:rPr>
        <w:t>&gt;</w:t>
      </w:r>
    </w:p>
    <w:p w:rsidR="0037401F" w:rsidRDefault="0037401F" w:rsidP="0037401F">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107D6B">
        <w:rPr>
          <w:rFonts w:ascii="Consolas" w:hAnsi="Consolas" w:cs="Consolas"/>
          <w:color w:val="0000FF"/>
          <w:sz w:val="14"/>
          <w:szCs w:val="14"/>
        </w:rPr>
        <w:t>&lt;!--</w:t>
      </w:r>
      <w:r w:rsidRPr="0037401F">
        <w:rPr>
          <w:rFonts w:ascii="Consolas" w:hAnsi="Consolas" w:cs="Consolas"/>
          <w:color w:val="008000"/>
          <w:sz w:val="14"/>
          <w:szCs w:val="14"/>
        </w:rPr>
        <w:t>Mandatory.</w:t>
      </w:r>
      <w:r w:rsidRPr="00107D6B">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EndDate</w:t>
      </w:r>
      <w:r w:rsidRPr="00871765">
        <w:rPr>
          <w:rFonts w:ascii="Consolas" w:hAnsi="Consolas" w:cs="Consolas"/>
          <w:color w:val="0000FF"/>
          <w:sz w:val="14"/>
          <w:szCs w:val="14"/>
        </w:rPr>
        <w:t>&gt;</w:t>
      </w:r>
      <w:r w:rsidRPr="00134760">
        <w:rPr>
          <w:rFonts w:ascii="Consolas" w:hAnsi="Consolas" w:cs="Consolas"/>
          <w:color w:val="000000"/>
          <w:sz w:val="14"/>
          <w:szCs w:val="14"/>
        </w:rPr>
        <w:t>201</w:t>
      </w:r>
      <w:r w:rsidR="002F386E">
        <w:rPr>
          <w:rFonts w:ascii="Consolas" w:hAnsi="Consolas" w:cs="Consolas"/>
          <w:color w:val="000000"/>
          <w:sz w:val="14"/>
          <w:szCs w:val="14"/>
        </w:rPr>
        <w:t>6</w:t>
      </w:r>
      <w:r w:rsidRPr="00134760">
        <w:rPr>
          <w:rFonts w:ascii="Consolas" w:hAnsi="Consolas" w:cs="Consolas"/>
          <w:color w:val="000000"/>
          <w:sz w:val="14"/>
          <w:szCs w:val="14"/>
        </w:rPr>
        <w:t>-1</w:t>
      </w:r>
      <w:r w:rsidR="002F386E">
        <w:rPr>
          <w:rFonts w:ascii="Consolas" w:hAnsi="Consolas" w:cs="Consolas"/>
          <w:color w:val="000000"/>
          <w:sz w:val="14"/>
          <w:szCs w:val="14"/>
        </w:rPr>
        <w:t>2</w:t>
      </w:r>
      <w:r w:rsidRPr="00134760">
        <w:rPr>
          <w:rFonts w:ascii="Consolas" w:hAnsi="Consolas" w:cs="Consolas"/>
          <w:color w:val="000000"/>
          <w:sz w:val="14"/>
          <w:szCs w:val="14"/>
        </w:rPr>
        <w:t>-</w:t>
      </w:r>
      <w:r w:rsidR="002F386E">
        <w:rPr>
          <w:rFonts w:ascii="Consolas" w:hAnsi="Consolas" w:cs="Consolas"/>
          <w:color w:val="000000"/>
          <w:sz w:val="14"/>
          <w:szCs w:val="14"/>
        </w:rPr>
        <w:t>31</w:t>
      </w:r>
      <w:r w:rsidRPr="00871765">
        <w:rPr>
          <w:rFonts w:ascii="Consolas" w:hAnsi="Consolas" w:cs="Consolas"/>
          <w:color w:val="0000FF"/>
          <w:sz w:val="14"/>
          <w:szCs w:val="14"/>
        </w:rPr>
        <w:t>&lt;/</w:t>
      </w:r>
      <w:r w:rsidRPr="00134760">
        <w:rPr>
          <w:rFonts w:ascii="Consolas" w:hAnsi="Consolas" w:cs="Consolas"/>
          <w:color w:val="A31515"/>
          <w:sz w:val="14"/>
          <w:szCs w:val="14"/>
        </w:rPr>
        <w:t>EndDate</w:t>
      </w:r>
      <w:r w:rsidRPr="00871765">
        <w:rPr>
          <w:rFonts w:ascii="Consolas" w:hAnsi="Consolas" w:cs="Consolas"/>
          <w:color w:val="0000FF"/>
          <w:sz w:val="14"/>
          <w:szCs w:val="14"/>
        </w:rPr>
        <w:t>&gt;</w:t>
      </w:r>
    </w:p>
    <w:p w:rsidR="00871765" w:rsidRPr="00871765" w:rsidRDefault="00871765" w:rsidP="00134760">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871765">
        <w:rPr>
          <w:rFonts w:ascii="Consolas" w:hAnsi="Consolas" w:cs="Consolas"/>
          <w:color w:val="0000FF"/>
          <w:sz w:val="14"/>
          <w:szCs w:val="14"/>
        </w:rPr>
        <w:t>&lt;/</w:t>
      </w:r>
      <w:r w:rsidRPr="00134760">
        <w:rPr>
          <w:rFonts w:ascii="Consolas" w:hAnsi="Consolas" w:cs="Consolas"/>
          <w:color w:val="A31515"/>
          <w:sz w:val="14"/>
          <w:szCs w:val="14"/>
        </w:rPr>
        <w:t>OutletActivity</w:t>
      </w:r>
      <w:r w:rsidRPr="00871765">
        <w:rPr>
          <w:rFonts w:ascii="Consolas" w:hAnsi="Consolas" w:cs="Consolas"/>
          <w:color w:val="0000FF"/>
          <w:sz w:val="14"/>
          <w:szCs w:val="14"/>
        </w:rPr>
        <w:t>&gt;</w:t>
      </w:r>
    </w:p>
    <w:p w:rsidR="00871765" w:rsidRPr="00871765"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871765">
        <w:rPr>
          <w:rFonts w:ascii="Consolas" w:hAnsi="Consolas" w:cs="Consolas"/>
          <w:color w:val="0000FF"/>
          <w:sz w:val="14"/>
          <w:szCs w:val="14"/>
        </w:rPr>
        <w:t>&lt;/</w:t>
      </w:r>
      <w:r w:rsidRPr="00871765">
        <w:rPr>
          <w:rFonts w:ascii="Consolas" w:hAnsi="Consolas" w:cs="Consolas"/>
          <w:color w:val="A31515"/>
          <w:sz w:val="14"/>
          <w:szCs w:val="14"/>
        </w:rPr>
        <w:t>OutletActivities</w:t>
      </w:r>
      <w:r w:rsidRPr="00871765">
        <w:rPr>
          <w:rFonts w:ascii="Consolas" w:hAnsi="Consolas" w:cs="Consolas"/>
          <w:color w:val="0000FF"/>
          <w:sz w:val="14"/>
          <w:szCs w:val="14"/>
        </w:rPr>
        <w:t>&gt;</w:t>
      </w:r>
    </w:p>
    <w:p w:rsidR="00871765" w:rsidRPr="00134760" w:rsidRDefault="00871765" w:rsidP="00871765">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0"/>
        <w:ind w:firstLine="142"/>
        <w:rPr>
          <w:rFonts w:ascii="Consolas" w:hAnsi="Consolas" w:cs="Consolas"/>
          <w:color w:val="A31515"/>
          <w:sz w:val="14"/>
          <w:szCs w:val="14"/>
        </w:rPr>
      </w:pPr>
      <w:r w:rsidRPr="007149F4">
        <w:rPr>
          <w:rFonts w:ascii="Consolas" w:hAnsi="Consolas" w:cs="Consolas"/>
          <w:color w:val="0000FF"/>
          <w:sz w:val="14"/>
          <w:szCs w:val="14"/>
        </w:rPr>
        <w:t>&lt;/</w:t>
      </w:r>
      <w:r w:rsidRPr="00134760">
        <w:rPr>
          <w:rFonts w:ascii="Consolas" w:hAnsi="Consolas" w:cs="Consolas"/>
          <w:color w:val="A31515"/>
          <w:sz w:val="14"/>
          <w:szCs w:val="14"/>
        </w:rPr>
        <w:t>Outlet</w:t>
      </w:r>
      <w:r w:rsidRPr="007149F4">
        <w:rPr>
          <w:rFonts w:ascii="Consolas" w:hAnsi="Consolas" w:cs="Consolas"/>
          <w:color w:val="0000FF"/>
          <w:sz w:val="14"/>
          <w:szCs w:val="14"/>
        </w:rPr>
        <w:t>&gt;</w:t>
      </w:r>
    </w:p>
    <w:p w:rsidR="009A31F2" w:rsidRPr="00DA66FB" w:rsidRDefault="009A31F2" w:rsidP="009A31F2"/>
    <w:p w:rsidR="00585640" w:rsidRDefault="00585640" w:rsidP="00BC5CA0">
      <w:pPr>
        <w:pStyle w:val="Heading1"/>
        <w:keepNext/>
        <w:pageBreakBefore/>
        <w:numPr>
          <w:ilvl w:val="0"/>
          <w:numId w:val="1"/>
        </w:numPr>
        <w:spacing w:after="60" w:line="360" w:lineRule="auto"/>
      </w:pPr>
      <w:bookmarkStart w:id="44" w:name="_Error_Processing"/>
      <w:bookmarkStart w:id="45" w:name="_Ref399309192"/>
      <w:bookmarkStart w:id="46" w:name="_Toc18327377"/>
      <w:bookmarkEnd w:id="44"/>
      <w:r>
        <w:lastRenderedPageBreak/>
        <w:t>Error Processing</w:t>
      </w:r>
      <w:bookmarkEnd w:id="45"/>
      <w:bookmarkEnd w:id="46"/>
    </w:p>
    <w:p w:rsidR="00C40CAB" w:rsidRDefault="00390544" w:rsidP="009670DA">
      <w:r>
        <w:t>Organisations</w:t>
      </w:r>
      <w:r w:rsidR="00A31E50">
        <w:t xml:space="preserve"> </w:t>
      </w:r>
      <w:r w:rsidR="006D70BD">
        <w:t xml:space="preserve">will have the facility to download an error file for their submissions.  </w:t>
      </w:r>
      <w:r>
        <w:t>Organisations</w:t>
      </w:r>
      <w:r w:rsidR="00A31E50">
        <w:t xml:space="preserve"> are able to view </w:t>
      </w:r>
      <w:r w:rsidR="00A13BCB">
        <w:t xml:space="preserve">the errors in the error file, fix the errors in their source system, and upload another file </w:t>
      </w:r>
      <w:r w:rsidR="00A31E50">
        <w:t xml:space="preserve">with contains the </w:t>
      </w:r>
      <w:r w:rsidR="00A13BCB">
        <w:t>fixed records</w:t>
      </w:r>
      <w:r w:rsidR="00A31E50">
        <w:t xml:space="preserve"> </w:t>
      </w:r>
      <w:r w:rsidR="00A13BCB">
        <w:t>for processing.</w:t>
      </w:r>
    </w:p>
    <w:p w:rsidR="00C40CAB" w:rsidRPr="00C40CAB" w:rsidRDefault="002B45FD" w:rsidP="001A53B4">
      <w:pPr>
        <w:pStyle w:val="Heading2"/>
        <w:numPr>
          <w:ilvl w:val="1"/>
          <w:numId w:val="1"/>
        </w:numPr>
      </w:pPr>
      <w:bookmarkStart w:id="47" w:name="_Toc18327378"/>
      <w:r>
        <w:t>Uploaded</w:t>
      </w:r>
      <w:r w:rsidR="00250E75">
        <w:t xml:space="preserve"> </w:t>
      </w:r>
      <w:r>
        <w:t>f</w:t>
      </w:r>
      <w:r w:rsidR="00250E75">
        <w:t>ile</w:t>
      </w:r>
      <w:r>
        <w:t xml:space="preserve"> errors</w:t>
      </w:r>
      <w:bookmarkEnd w:id="47"/>
    </w:p>
    <w:p w:rsidR="004B725C" w:rsidRDefault="004B725C" w:rsidP="004B725C">
      <w:pPr>
        <w:pStyle w:val="Heading3"/>
      </w:pPr>
      <w:bookmarkStart w:id="48" w:name="_Toc18327379"/>
      <w:r>
        <w:t>View Uploaded Files</w:t>
      </w:r>
      <w:bookmarkEnd w:id="48"/>
    </w:p>
    <w:p w:rsidR="00250E75" w:rsidRPr="00250E75" w:rsidRDefault="00390544" w:rsidP="00250E75">
      <w:r>
        <w:t>Organisations</w:t>
      </w:r>
      <w:r w:rsidR="00036186">
        <w:t xml:space="preserve"> </w:t>
      </w:r>
      <w:r w:rsidR="00250E75">
        <w:t xml:space="preserve">can go to page </w:t>
      </w:r>
      <w:r w:rsidR="00036186">
        <w:t>“</w:t>
      </w:r>
      <w:r w:rsidR="00250E75">
        <w:t>View uploaded files</w:t>
      </w:r>
      <w:r w:rsidR="00036186">
        <w:t>”</w:t>
      </w:r>
      <w:r w:rsidR="00250E75">
        <w:t xml:space="preserve"> in </w:t>
      </w:r>
      <w:r w:rsidR="000820E0">
        <w:t>the Data Exchange</w:t>
      </w:r>
      <w:r w:rsidR="00250E75">
        <w:t xml:space="preserve"> Web Portal. This page displays the list of all the files uploaded by </w:t>
      </w:r>
      <w:r w:rsidR="00036186">
        <w:t xml:space="preserve">the </w:t>
      </w:r>
      <w:r>
        <w:t>organisation</w:t>
      </w:r>
      <w:r w:rsidR="00250E75">
        <w:t xml:space="preserve">.  </w:t>
      </w:r>
      <w:r w:rsidR="008F52EE">
        <w:t>Organisations</w:t>
      </w:r>
      <w:r w:rsidR="00036186">
        <w:t xml:space="preserve"> </w:t>
      </w:r>
      <w:r w:rsidR="00250E75">
        <w:t>can expand the row o</w:t>
      </w:r>
      <w:r w:rsidR="00E27269">
        <w:t xml:space="preserve">f the grid where the Status is </w:t>
      </w:r>
      <w:r w:rsidR="00640DFC">
        <w:t>“</w:t>
      </w:r>
      <w:r w:rsidR="00E27269">
        <w:t>F</w:t>
      </w:r>
      <w:r w:rsidR="00250E75">
        <w:t>ailed</w:t>
      </w:r>
      <w:r w:rsidR="00640DFC">
        <w:t>”</w:t>
      </w:r>
      <w:r w:rsidR="00250E75">
        <w:t xml:space="preserve">, and can download an error file for their submissions. </w:t>
      </w:r>
    </w:p>
    <w:p w:rsidR="008032A6" w:rsidRDefault="008032A6" w:rsidP="006F1B18">
      <w:r>
        <w:t>Example of View uploaded file</w:t>
      </w:r>
      <w:r w:rsidR="001D240D">
        <w:t>s</w:t>
      </w:r>
      <w:r>
        <w:t xml:space="preserve"> with one row expanded to download error file</w:t>
      </w:r>
      <w:r w:rsidRPr="00011995">
        <w:t>:</w:t>
      </w:r>
    </w:p>
    <w:p w:rsidR="00F1204B" w:rsidRDefault="00B32B2D">
      <w:r>
        <w:rPr>
          <w:noProof/>
          <w:lang w:eastAsia="en-AU"/>
        </w:rPr>
        <w:drawing>
          <wp:inline distT="0" distB="0" distL="0" distR="0">
            <wp:extent cx="4425543" cy="1502796"/>
            <wp:effectExtent l="19050" t="19050" r="13335" b="21590"/>
            <wp:docPr id="15" name="Picture 15" descr="Screenshot of view uploaded files with one row expanded from Data Exchange web portal" title="View uploaded Fi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m0030\AppData\Local\Temp\SNAGHTML51e76c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451965" cy="1511768"/>
                    </a:xfrm>
                    <a:prstGeom prst="rect">
                      <a:avLst/>
                    </a:prstGeom>
                    <a:noFill/>
                    <a:ln w="6350">
                      <a:solidFill>
                        <a:schemeClr val="tx1"/>
                      </a:solidFill>
                    </a:ln>
                  </pic:spPr>
                </pic:pic>
              </a:graphicData>
            </a:graphic>
          </wp:inline>
        </w:drawing>
      </w:r>
    </w:p>
    <w:p w:rsidR="004B725C" w:rsidRDefault="004B725C" w:rsidP="004B725C">
      <w:pPr>
        <w:pStyle w:val="Heading3"/>
      </w:pPr>
      <w:bookmarkStart w:id="49" w:name="_Toc18327380"/>
      <w:r>
        <w:t>Upload file details</w:t>
      </w:r>
      <w:bookmarkEnd w:id="49"/>
    </w:p>
    <w:p w:rsidR="00F1204B" w:rsidRDefault="008F52EE">
      <w:r>
        <w:t>Organisation</w:t>
      </w:r>
      <w:r w:rsidR="00F1204B">
        <w:t xml:space="preserve"> can click the file name of any file and see more information about that file such as upload progress as well as breakdown of total, successful and failed records by entity type.</w:t>
      </w:r>
    </w:p>
    <w:p w:rsidR="00180406" w:rsidRDefault="00F1204B">
      <w:r>
        <w:t>Example of Upload file details:</w:t>
      </w:r>
    </w:p>
    <w:p w:rsidR="00920122" w:rsidRDefault="00B32B2D">
      <w:r>
        <w:rPr>
          <w:noProof/>
          <w:lang w:eastAsia="en-AU"/>
        </w:rPr>
        <w:drawing>
          <wp:inline distT="0" distB="0" distL="0" distR="0" wp14:anchorId="72FFC695" wp14:editId="7A40BA54">
            <wp:extent cx="4389120" cy="2650201"/>
            <wp:effectExtent l="19050" t="19050" r="11430" b="17145"/>
            <wp:docPr id="16" name="Picture 16" descr="Screenshot of upload file details with all entity types from Data Exchange web portal" title="Upload file detai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448961" cy="2686334"/>
                    </a:xfrm>
                    <a:prstGeom prst="rect">
                      <a:avLst/>
                    </a:prstGeom>
                    <a:ln w="6350">
                      <a:solidFill>
                        <a:schemeClr val="tx1"/>
                      </a:solidFill>
                    </a:ln>
                  </pic:spPr>
                </pic:pic>
              </a:graphicData>
            </a:graphic>
          </wp:inline>
        </w:drawing>
      </w:r>
    </w:p>
    <w:p w:rsidR="00A13BCB" w:rsidRDefault="00E27269" w:rsidP="00A13BCB">
      <w:pPr>
        <w:pStyle w:val="Heading2"/>
        <w:numPr>
          <w:ilvl w:val="1"/>
          <w:numId w:val="1"/>
        </w:numPr>
      </w:pPr>
      <w:bookmarkStart w:id="50" w:name="_Toc378771449"/>
      <w:bookmarkStart w:id="51" w:name="_Toc18327381"/>
      <w:r>
        <w:lastRenderedPageBreak/>
        <w:t xml:space="preserve">Error Report </w:t>
      </w:r>
      <w:r w:rsidR="00A13BCB">
        <w:t>File</w:t>
      </w:r>
      <w:bookmarkEnd w:id="50"/>
      <w:bookmarkEnd w:id="51"/>
    </w:p>
    <w:p w:rsidR="005B2002" w:rsidRDefault="005B2002" w:rsidP="006F1B18">
      <w:pPr>
        <w:pStyle w:val="Heading3"/>
      </w:pPr>
      <w:bookmarkStart w:id="52" w:name="_Toc378771450"/>
      <w:bookmarkStart w:id="53" w:name="_Toc18327382"/>
      <w:r>
        <w:t>Format</w:t>
      </w:r>
      <w:bookmarkEnd w:id="52"/>
      <w:bookmarkEnd w:id="53"/>
    </w:p>
    <w:p w:rsidR="005B2002" w:rsidRPr="00E27269" w:rsidRDefault="005B2002" w:rsidP="003D24DF">
      <w:r w:rsidRPr="00E27269">
        <w:t>The file format of the error file will be CSV.  This format allows users to open the error file directly into their preferred tool (i.e. MS Excel, Office, etc.) in their desktop, facilitating the ta</w:t>
      </w:r>
      <w:r w:rsidR="003D24DF">
        <w:t xml:space="preserve">sk to identify and fix errors. </w:t>
      </w:r>
    </w:p>
    <w:p w:rsidR="005B2002" w:rsidRDefault="00E27269" w:rsidP="006F1B18">
      <w:pPr>
        <w:pStyle w:val="Heading3"/>
      </w:pPr>
      <w:bookmarkStart w:id="54" w:name="_Toc378771451"/>
      <w:bookmarkStart w:id="55" w:name="_Toc18327383"/>
      <w:r>
        <w:t xml:space="preserve">Error Report </w:t>
      </w:r>
      <w:r w:rsidR="005B2002">
        <w:t>File Details</w:t>
      </w:r>
      <w:bookmarkEnd w:id="54"/>
      <w:bookmarkEnd w:id="55"/>
    </w:p>
    <w:p w:rsidR="005B2002" w:rsidRPr="00E27269" w:rsidRDefault="005B2002" w:rsidP="003D24DF">
      <w:r w:rsidRPr="00E27269">
        <w:t xml:space="preserve">The output file will be populated with </w:t>
      </w:r>
      <w:r w:rsidR="003E40E8" w:rsidRPr="00E27269">
        <w:t xml:space="preserve">entities </w:t>
      </w:r>
      <w:r w:rsidRPr="00E27269">
        <w:t xml:space="preserve">that were imported in error and were not accepted as </w:t>
      </w:r>
      <w:r w:rsidR="003E40E8" w:rsidRPr="00E27269">
        <w:t xml:space="preserve">a valid entity </w:t>
      </w:r>
      <w:r w:rsidRPr="00E27269">
        <w:t>by the system.</w:t>
      </w:r>
    </w:p>
    <w:p w:rsidR="005B2002" w:rsidRDefault="00E27269" w:rsidP="006F1B18">
      <w:pPr>
        <w:pStyle w:val="Heading3"/>
      </w:pPr>
      <w:bookmarkStart w:id="56" w:name="_Toc378771452"/>
      <w:bookmarkStart w:id="57" w:name="_Toc18327384"/>
      <w:r>
        <w:t xml:space="preserve">Error Report </w:t>
      </w:r>
      <w:r w:rsidR="005B2002">
        <w:t>File Definition</w:t>
      </w:r>
      <w:bookmarkEnd w:id="56"/>
      <w:bookmarkEnd w:id="57"/>
    </w:p>
    <w:p w:rsidR="005B2002" w:rsidRPr="00E27269" w:rsidRDefault="005B2002" w:rsidP="00A15442">
      <w:pPr>
        <w:spacing w:after="0"/>
      </w:pPr>
      <w:r w:rsidRPr="00E27269">
        <w:t>Header Row:</w:t>
      </w:r>
      <w:r w:rsidR="00D71941" w:rsidRPr="00E27269">
        <w:rPr>
          <w:b/>
        </w:rPr>
        <w:t xml:space="preserve"> </w:t>
      </w:r>
      <w:r w:rsidRPr="00E27269">
        <w:rPr>
          <w:b/>
        </w:rPr>
        <w:t>Field Names</w:t>
      </w:r>
    </w:p>
    <w:p w:rsidR="005B2002" w:rsidRDefault="005B2002" w:rsidP="00A15442">
      <w:pPr>
        <w:spacing w:after="0"/>
        <w:rPr>
          <w:b/>
        </w:rPr>
      </w:pPr>
      <w:r w:rsidRPr="00E27269">
        <w:t>Children Rows (repeated):</w:t>
      </w:r>
      <w:r w:rsidR="00D71941" w:rsidRPr="00E27269">
        <w:rPr>
          <w:b/>
        </w:rPr>
        <w:t xml:space="preserve"> </w:t>
      </w:r>
      <w:r w:rsidRPr="00E27269">
        <w:rPr>
          <w:b/>
        </w:rPr>
        <w:t xml:space="preserve">One row per entity </w:t>
      </w:r>
      <w:r w:rsidR="00E27269">
        <w:rPr>
          <w:b/>
        </w:rPr>
        <w:t>e</w:t>
      </w:r>
      <w:r w:rsidRPr="00E27269">
        <w:rPr>
          <w:b/>
        </w:rPr>
        <w:t>rror</w:t>
      </w:r>
    </w:p>
    <w:p w:rsidR="005B2002" w:rsidRPr="00E27269" w:rsidRDefault="005B2002" w:rsidP="00E27269">
      <w:pPr>
        <w:pStyle w:val="Heading4"/>
        <w:numPr>
          <w:ilvl w:val="3"/>
          <w:numId w:val="1"/>
        </w:numPr>
        <w:rPr>
          <w:i w:val="0"/>
        </w:rPr>
      </w:pPr>
      <w:r w:rsidRPr="00E27269">
        <w:rPr>
          <w:i w:val="0"/>
        </w:rPr>
        <w:t xml:space="preserve">Elements within each </w:t>
      </w:r>
      <w:r w:rsidR="00A065F3" w:rsidRPr="00E27269">
        <w:rPr>
          <w:i w:val="0"/>
        </w:rPr>
        <w:t xml:space="preserve">Entity </w:t>
      </w:r>
      <w:r w:rsidRPr="00E27269">
        <w:rPr>
          <w:i w:val="0"/>
        </w:rPr>
        <w:t>Node</w:t>
      </w:r>
    </w:p>
    <w:tbl>
      <w:tblPr>
        <w:tblStyle w:val="TableGrid"/>
        <w:tblW w:w="9139" w:type="dxa"/>
        <w:tblLayout w:type="fixed"/>
        <w:tblLook w:val="01E0" w:firstRow="1" w:lastRow="1" w:firstColumn="1" w:lastColumn="1" w:noHBand="0" w:noVBand="0"/>
        <w:tblCaption w:val="Table for Elements within each Entity Node"/>
        <w:tblDescription w:val="This table describes the elements within each Entity node including element, data type and description."/>
      </w:tblPr>
      <w:tblGrid>
        <w:gridCol w:w="1696"/>
        <w:gridCol w:w="993"/>
        <w:gridCol w:w="6450"/>
      </w:tblGrid>
      <w:tr w:rsidR="00333EC8" w:rsidRPr="00B8114A" w:rsidTr="0091288E">
        <w:trPr>
          <w:trHeight w:val="379"/>
          <w:tblHeader/>
        </w:trPr>
        <w:tc>
          <w:tcPr>
            <w:tcW w:w="1696"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Element</w:t>
            </w:r>
          </w:p>
        </w:tc>
        <w:tc>
          <w:tcPr>
            <w:tcW w:w="993"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sidRPr="00B8114A">
              <w:rPr>
                <w:rFonts w:cs="Arial"/>
                <w:b/>
                <w:sz w:val="16"/>
                <w:szCs w:val="16"/>
              </w:rPr>
              <w:t>Data Type</w:t>
            </w:r>
          </w:p>
        </w:tc>
        <w:tc>
          <w:tcPr>
            <w:tcW w:w="6450" w:type="dxa"/>
            <w:shd w:val="clear" w:color="auto" w:fill="D9D9D9" w:themeFill="background1" w:themeFillShade="D9"/>
          </w:tcPr>
          <w:p w:rsidR="00333EC8" w:rsidRPr="00B8114A" w:rsidRDefault="00333EC8" w:rsidP="006D14AB">
            <w:pPr>
              <w:pStyle w:val="BodyText"/>
              <w:keepNext/>
              <w:spacing w:after="60"/>
              <w:rPr>
                <w:rFonts w:cs="Arial"/>
                <w:b/>
                <w:sz w:val="16"/>
                <w:szCs w:val="16"/>
              </w:rPr>
            </w:pPr>
            <w:r>
              <w:rPr>
                <w:rFonts w:cs="Arial"/>
                <w:b/>
                <w:sz w:val="16"/>
                <w:szCs w:val="16"/>
              </w:rPr>
              <w:t>Description</w:t>
            </w:r>
          </w:p>
        </w:tc>
      </w:tr>
      <w:tr w:rsidR="00333EC8" w:rsidRPr="00B8114A" w:rsidTr="0091288E">
        <w:trPr>
          <w:trHeight w:val="625"/>
        </w:trPr>
        <w:tc>
          <w:tcPr>
            <w:tcW w:w="1696" w:type="dxa"/>
          </w:tcPr>
          <w:p w:rsidR="00333EC8" w:rsidRPr="00B8114A" w:rsidRDefault="00333EC8" w:rsidP="00A065F3">
            <w:pPr>
              <w:spacing w:before="60" w:after="60"/>
              <w:rPr>
                <w:rFonts w:cs="Arial"/>
                <w:sz w:val="16"/>
                <w:szCs w:val="16"/>
              </w:rPr>
            </w:pPr>
            <w:r>
              <w:rPr>
                <w:rFonts w:cs="Arial"/>
                <w:sz w:val="16"/>
                <w:szCs w:val="16"/>
              </w:rPr>
              <w:t xml:space="preserve">Entity Type </w:t>
            </w:r>
          </w:p>
        </w:tc>
        <w:tc>
          <w:tcPr>
            <w:tcW w:w="993" w:type="dxa"/>
          </w:tcPr>
          <w:p w:rsidR="00333EC8" w:rsidRPr="00B8114A" w:rsidRDefault="00333EC8" w:rsidP="006D14AB">
            <w:pPr>
              <w:spacing w:before="60" w:after="60"/>
              <w:rPr>
                <w:rFonts w:cs="Arial"/>
                <w:sz w:val="16"/>
                <w:szCs w:val="16"/>
              </w:rPr>
            </w:pPr>
            <w:r>
              <w:rPr>
                <w:rFonts w:cs="Arial"/>
                <w:sz w:val="16"/>
                <w:szCs w:val="16"/>
              </w:rPr>
              <w:t>string</w:t>
            </w:r>
          </w:p>
        </w:tc>
        <w:tc>
          <w:tcPr>
            <w:tcW w:w="6450" w:type="dxa"/>
          </w:tcPr>
          <w:p w:rsidR="00333EC8" w:rsidRDefault="00333EC8" w:rsidP="00E27269">
            <w:pPr>
              <w:tabs>
                <w:tab w:val="left" w:pos="284"/>
              </w:tabs>
              <w:spacing w:before="60" w:after="60"/>
              <w:jc w:val="both"/>
              <w:rPr>
                <w:rFonts w:cs="Arial"/>
                <w:sz w:val="16"/>
                <w:szCs w:val="16"/>
              </w:rPr>
            </w:pPr>
            <w:r>
              <w:rPr>
                <w:rFonts w:cs="Arial"/>
                <w:sz w:val="16"/>
                <w:szCs w:val="16"/>
              </w:rPr>
              <w:t xml:space="preserve">Entity type will give details about, as to which entity </w:t>
            </w:r>
            <w:r w:rsidR="000820E0" w:rsidRPr="000820E0">
              <w:rPr>
                <w:rFonts w:cs="Arial"/>
                <w:sz w:val="16"/>
                <w:szCs w:val="16"/>
              </w:rPr>
              <w:t>Data Exchange</w:t>
            </w:r>
            <w:r>
              <w:rPr>
                <w:rFonts w:cs="Arial"/>
                <w:sz w:val="16"/>
                <w:szCs w:val="16"/>
              </w:rPr>
              <w:t xml:space="preserve"> System was creating, which gave an error. The entity type can b</w:t>
            </w:r>
            <w:r w:rsidR="00E27269">
              <w:rPr>
                <w:rFonts w:cs="Arial"/>
                <w:sz w:val="16"/>
                <w:szCs w:val="16"/>
              </w:rPr>
              <w:t xml:space="preserve">e Client, Case, Session, SessionAssessment  and ClientAssessment </w:t>
            </w:r>
          </w:p>
        </w:tc>
      </w:tr>
      <w:tr w:rsidR="00333EC8" w:rsidRPr="00B8114A" w:rsidTr="0091288E">
        <w:trPr>
          <w:trHeight w:val="664"/>
        </w:trPr>
        <w:tc>
          <w:tcPr>
            <w:tcW w:w="1696" w:type="dxa"/>
          </w:tcPr>
          <w:p w:rsidR="00333EC8" w:rsidRPr="00B8114A" w:rsidRDefault="00333EC8" w:rsidP="00A065F3">
            <w:pPr>
              <w:spacing w:before="60" w:after="60"/>
              <w:rPr>
                <w:rFonts w:cs="Arial"/>
                <w:sz w:val="16"/>
                <w:szCs w:val="16"/>
              </w:rPr>
            </w:pPr>
            <w:r>
              <w:rPr>
                <w:rFonts w:cs="Arial"/>
                <w:sz w:val="16"/>
                <w:szCs w:val="16"/>
              </w:rPr>
              <w:t xml:space="preserve">Parent Entity Details </w:t>
            </w:r>
          </w:p>
        </w:tc>
        <w:tc>
          <w:tcPr>
            <w:tcW w:w="993" w:type="dxa"/>
          </w:tcPr>
          <w:p w:rsidR="00333EC8" w:rsidRPr="00B8114A" w:rsidRDefault="00333EC8" w:rsidP="006D14AB">
            <w:pPr>
              <w:spacing w:before="60" w:after="60"/>
              <w:rPr>
                <w:rFonts w:cs="Arial"/>
                <w:sz w:val="16"/>
                <w:szCs w:val="16"/>
              </w:rPr>
            </w:pPr>
            <w:r>
              <w:rPr>
                <w:rFonts w:cs="Arial"/>
                <w:sz w:val="16"/>
                <w:szCs w:val="16"/>
              </w:rPr>
              <w:t>string</w:t>
            </w:r>
          </w:p>
        </w:tc>
        <w:tc>
          <w:tcPr>
            <w:tcW w:w="6450" w:type="dxa"/>
          </w:tcPr>
          <w:p w:rsidR="00333EC8" w:rsidRDefault="00333EC8" w:rsidP="00AE5F5A">
            <w:pPr>
              <w:tabs>
                <w:tab w:val="left" w:pos="284"/>
              </w:tabs>
              <w:spacing w:before="60" w:after="60"/>
              <w:jc w:val="both"/>
              <w:rPr>
                <w:rFonts w:cs="Arial"/>
                <w:sz w:val="16"/>
                <w:szCs w:val="16"/>
              </w:rPr>
            </w:pPr>
            <w:r>
              <w:rPr>
                <w:rFonts w:cs="Arial"/>
                <w:sz w:val="16"/>
                <w:szCs w:val="16"/>
              </w:rPr>
              <w:t>This field will give information about the parent entity for which the child was created. E.g. if session entity is created, then this will give information about, against which case, the session was created.  As case is the parent entity of session.</w:t>
            </w:r>
          </w:p>
        </w:tc>
      </w:tr>
      <w:tr w:rsidR="00333EC8" w:rsidRPr="00B8114A" w:rsidTr="0091288E">
        <w:trPr>
          <w:trHeight w:val="353"/>
        </w:trPr>
        <w:tc>
          <w:tcPr>
            <w:tcW w:w="1696" w:type="dxa"/>
          </w:tcPr>
          <w:p w:rsidR="00333EC8" w:rsidRPr="00B8114A" w:rsidRDefault="00333EC8" w:rsidP="006D14AB">
            <w:pPr>
              <w:spacing w:before="60" w:after="60"/>
              <w:rPr>
                <w:rFonts w:cs="Arial"/>
                <w:sz w:val="16"/>
                <w:szCs w:val="16"/>
              </w:rPr>
            </w:pPr>
            <w:r>
              <w:rPr>
                <w:rFonts w:cs="Arial"/>
                <w:sz w:val="16"/>
                <w:szCs w:val="16"/>
              </w:rPr>
              <w:t>Entity Id</w:t>
            </w:r>
          </w:p>
        </w:tc>
        <w:tc>
          <w:tcPr>
            <w:tcW w:w="993" w:type="dxa"/>
          </w:tcPr>
          <w:p w:rsidR="00333EC8" w:rsidRPr="00B8114A" w:rsidRDefault="00333EC8" w:rsidP="006D14AB">
            <w:pPr>
              <w:spacing w:before="60" w:after="60"/>
              <w:rPr>
                <w:rFonts w:cs="Arial"/>
                <w:sz w:val="16"/>
                <w:szCs w:val="16"/>
              </w:rPr>
            </w:pPr>
            <w:r>
              <w:rPr>
                <w:rFonts w:cs="Arial"/>
                <w:sz w:val="16"/>
                <w:szCs w:val="16"/>
              </w:rPr>
              <w:t>string</w:t>
            </w:r>
          </w:p>
        </w:tc>
        <w:tc>
          <w:tcPr>
            <w:tcW w:w="6450" w:type="dxa"/>
          </w:tcPr>
          <w:p w:rsidR="00333EC8" w:rsidRDefault="008F52EE" w:rsidP="001C33EE">
            <w:pPr>
              <w:tabs>
                <w:tab w:val="left" w:pos="284"/>
              </w:tabs>
              <w:spacing w:before="60" w:after="60"/>
              <w:rPr>
                <w:rFonts w:cs="Arial"/>
                <w:sz w:val="16"/>
                <w:szCs w:val="16"/>
              </w:rPr>
            </w:pPr>
            <w:r>
              <w:rPr>
                <w:rFonts w:cs="Arial"/>
                <w:sz w:val="16"/>
                <w:szCs w:val="16"/>
              </w:rPr>
              <w:t>Organisation</w:t>
            </w:r>
            <w:r w:rsidR="001C33EE">
              <w:rPr>
                <w:rFonts w:cs="Arial"/>
                <w:sz w:val="16"/>
                <w:szCs w:val="16"/>
              </w:rPr>
              <w:t>’</w:t>
            </w:r>
            <w:r w:rsidR="00E27269">
              <w:rPr>
                <w:rFonts w:cs="Arial"/>
                <w:sz w:val="16"/>
                <w:szCs w:val="16"/>
              </w:rPr>
              <w:t xml:space="preserve">s </w:t>
            </w:r>
            <w:r w:rsidR="00333EC8">
              <w:rPr>
                <w:rFonts w:cs="Arial"/>
                <w:sz w:val="16"/>
                <w:szCs w:val="16"/>
              </w:rPr>
              <w:t>Id</w:t>
            </w:r>
          </w:p>
        </w:tc>
      </w:tr>
      <w:tr w:rsidR="00333EC8" w:rsidRPr="00B8114A" w:rsidTr="007E523D">
        <w:trPr>
          <w:trHeight w:val="335"/>
        </w:trPr>
        <w:tc>
          <w:tcPr>
            <w:tcW w:w="1696" w:type="dxa"/>
            <w:tcBorders>
              <w:bottom w:val="single" w:sz="4" w:space="0" w:color="auto"/>
            </w:tcBorders>
          </w:tcPr>
          <w:p w:rsidR="00333EC8" w:rsidRPr="00B8114A" w:rsidRDefault="00333EC8" w:rsidP="006D14AB">
            <w:pPr>
              <w:spacing w:before="60" w:after="60"/>
              <w:rPr>
                <w:rFonts w:cs="Arial"/>
                <w:sz w:val="16"/>
                <w:szCs w:val="16"/>
              </w:rPr>
            </w:pPr>
            <w:r>
              <w:rPr>
                <w:rFonts w:cs="Arial"/>
                <w:sz w:val="16"/>
                <w:szCs w:val="16"/>
              </w:rPr>
              <w:t>Error Description</w:t>
            </w:r>
          </w:p>
        </w:tc>
        <w:tc>
          <w:tcPr>
            <w:tcW w:w="993" w:type="dxa"/>
            <w:tcBorders>
              <w:bottom w:val="single" w:sz="4" w:space="0" w:color="auto"/>
            </w:tcBorders>
          </w:tcPr>
          <w:p w:rsidR="00333EC8" w:rsidRPr="00B8114A" w:rsidRDefault="00333EC8" w:rsidP="006D14AB">
            <w:pPr>
              <w:spacing w:before="60" w:after="60"/>
              <w:rPr>
                <w:rFonts w:cs="Arial"/>
                <w:sz w:val="16"/>
                <w:szCs w:val="16"/>
              </w:rPr>
            </w:pPr>
            <w:r>
              <w:rPr>
                <w:rFonts w:cs="Arial"/>
                <w:sz w:val="16"/>
                <w:szCs w:val="16"/>
              </w:rPr>
              <w:t xml:space="preserve">string </w:t>
            </w:r>
          </w:p>
        </w:tc>
        <w:tc>
          <w:tcPr>
            <w:tcW w:w="6450" w:type="dxa"/>
            <w:tcBorders>
              <w:bottom w:val="single" w:sz="4" w:space="0" w:color="auto"/>
            </w:tcBorders>
          </w:tcPr>
          <w:p w:rsidR="00333EC8" w:rsidRDefault="00333EC8" w:rsidP="006D14AB">
            <w:pPr>
              <w:tabs>
                <w:tab w:val="left" w:pos="284"/>
              </w:tabs>
              <w:spacing w:before="60" w:after="60"/>
              <w:rPr>
                <w:rFonts w:cs="Arial"/>
                <w:sz w:val="16"/>
                <w:szCs w:val="16"/>
              </w:rPr>
            </w:pPr>
            <w:r>
              <w:rPr>
                <w:rFonts w:cs="Arial"/>
                <w:sz w:val="16"/>
                <w:szCs w:val="16"/>
              </w:rPr>
              <w:t>This field will give details about the error message</w:t>
            </w:r>
          </w:p>
        </w:tc>
      </w:tr>
      <w:tr w:rsidR="00816BBA" w:rsidRPr="00B8114A" w:rsidTr="007E523D">
        <w:trPr>
          <w:trHeight w:val="335"/>
        </w:trPr>
        <w:tc>
          <w:tcPr>
            <w:tcW w:w="1696" w:type="dxa"/>
            <w:tcBorders>
              <w:bottom w:val="single" w:sz="4" w:space="0" w:color="auto"/>
            </w:tcBorders>
          </w:tcPr>
          <w:p w:rsidR="00816BBA" w:rsidRDefault="00816BBA" w:rsidP="006D14AB">
            <w:pPr>
              <w:spacing w:before="60" w:after="60"/>
              <w:rPr>
                <w:rFonts w:cs="Arial"/>
                <w:sz w:val="16"/>
                <w:szCs w:val="16"/>
              </w:rPr>
            </w:pPr>
            <w:r>
              <w:rPr>
                <w:rFonts w:cs="Arial"/>
                <w:sz w:val="16"/>
                <w:szCs w:val="16"/>
              </w:rPr>
              <w:t>Error Type</w:t>
            </w:r>
          </w:p>
        </w:tc>
        <w:tc>
          <w:tcPr>
            <w:tcW w:w="993" w:type="dxa"/>
            <w:tcBorders>
              <w:bottom w:val="single" w:sz="4" w:space="0" w:color="auto"/>
            </w:tcBorders>
          </w:tcPr>
          <w:p w:rsidR="00816BBA" w:rsidRDefault="00816BBA" w:rsidP="006D14AB">
            <w:pPr>
              <w:spacing w:before="60" w:after="60"/>
              <w:rPr>
                <w:rFonts w:cs="Arial"/>
                <w:sz w:val="16"/>
                <w:szCs w:val="16"/>
              </w:rPr>
            </w:pPr>
            <w:r>
              <w:rPr>
                <w:rFonts w:cs="Arial"/>
                <w:sz w:val="16"/>
                <w:szCs w:val="16"/>
              </w:rPr>
              <w:t>string</w:t>
            </w:r>
          </w:p>
        </w:tc>
        <w:tc>
          <w:tcPr>
            <w:tcW w:w="6450" w:type="dxa"/>
            <w:tcBorders>
              <w:bottom w:val="single" w:sz="4" w:space="0" w:color="auto"/>
            </w:tcBorders>
          </w:tcPr>
          <w:p w:rsidR="00816BBA" w:rsidRDefault="00816BBA" w:rsidP="00F112A2">
            <w:pPr>
              <w:tabs>
                <w:tab w:val="left" w:pos="284"/>
              </w:tabs>
              <w:spacing w:before="60" w:after="60"/>
              <w:rPr>
                <w:rFonts w:cs="Arial"/>
                <w:sz w:val="16"/>
                <w:szCs w:val="16"/>
              </w:rPr>
            </w:pPr>
            <w:r>
              <w:rPr>
                <w:rFonts w:cs="Arial"/>
                <w:sz w:val="16"/>
                <w:szCs w:val="16"/>
              </w:rPr>
              <w:t xml:space="preserve">This field indicates whether the error message is an “error”, which means that the record failed to create; or a “warning”, which means that the record has created but there is </w:t>
            </w:r>
            <w:r w:rsidR="00F112A2">
              <w:rPr>
                <w:rFonts w:cs="Arial"/>
                <w:sz w:val="16"/>
                <w:szCs w:val="16"/>
              </w:rPr>
              <w:t>a comment for information</w:t>
            </w:r>
          </w:p>
        </w:tc>
      </w:tr>
    </w:tbl>
    <w:p w:rsidR="00155049" w:rsidRDefault="00155049" w:rsidP="00E27269">
      <w:pPr>
        <w:pStyle w:val="Heading4"/>
        <w:numPr>
          <w:ilvl w:val="3"/>
          <w:numId w:val="1"/>
        </w:numPr>
        <w:rPr>
          <w:i w:val="0"/>
        </w:rPr>
      </w:pPr>
      <w:r w:rsidRPr="00E27269">
        <w:rPr>
          <w:i w:val="0"/>
        </w:rPr>
        <w:t>Output File Example (An error with each entity type)</w:t>
      </w:r>
    </w:p>
    <w:p w:rsidR="00797088" w:rsidRDefault="00797088" w:rsidP="00D40D0B">
      <w:pPr>
        <w:jc w:val="both"/>
      </w:pPr>
      <w:r>
        <w:rPr>
          <w:noProof/>
          <w:lang w:eastAsia="en-AU"/>
        </w:rPr>
        <w:drawing>
          <wp:inline distT="0" distB="0" distL="0" distR="0">
            <wp:extent cx="5816767" cy="611579"/>
            <wp:effectExtent l="19050" t="19050" r="12700" b="17145"/>
            <wp:docPr id="8" name="Picture 8" descr="This is a screen shot of an example error report for each entity type. An error report includes the entity type and a description of the error that has occurred." title="Output File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rror.jpg"/>
                    <pic:cNvPicPr/>
                  </pic:nvPicPr>
                  <pic:blipFill>
                    <a:blip r:embed="rId19">
                      <a:extLst>
                        <a:ext uri="{28A0092B-C50C-407E-A947-70E740481C1C}">
                          <a14:useLocalDpi xmlns:a14="http://schemas.microsoft.com/office/drawing/2010/main" val="0"/>
                        </a:ext>
                      </a:extLst>
                    </a:blip>
                    <a:stretch>
                      <a:fillRect/>
                    </a:stretch>
                  </pic:blipFill>
                  <pic:spPr>
                    <a:xfrm>
                      <a:off x="0" y="0"/>
                      <a:ext cx="5887956" cy="619064"/>
                    </a:xfrm>
                    <a:prstGeom prst="rect">
                      <a:avLst/>
                    </a:prstGeom>
                    <a:ln w="6350">
                      <a:solidFill>
                        <a:schemeClr val="tx1"/>
                      </a:solidFill>
                    </a:ln>
                  </pic:spPr>
                </pic:pic>
              </a:graphicData>
            </a:graphic>
          </wp:inline>
        </w:drawing>
      </w:r>
    </w:p>
    <w:p w:rsidR="004677A6" w:rsidRDefault="004677A6" w:rsidP="00FB2D70">
      <w:pPr>
        <w:pStyle w:val="Heading1"/>
        <w:keepNext/>
        <w:pageBreakBefore/>
        <w:numPr>
          <w:ilvl w:val="0"/>
          <w:numId w:val="1"/>
        </w:numPr>
        <w:spacing w:before="0" w:after="60" w:line="360" w:lineRule="auto"/>
      </w:pPr>
      <w:bookmarkStart w:id="58" w:name="_Toc18327385"/>
      <w:r>
        <w:rPr>
          <w:rStyle w:val="BookTitle"/>
          <w:i w:val="0"/>
          <w:iCs w:val="0"/>
          <w:smallCaps w:val="0"/>
          <w:spacing w:val="0"/>
        </w:rPr>
        <w:lastRenderedPageBreak/>
        <w:t>Appendix A. Sample XML</w:t>
      </w:r>
      <w:bookmarkEnd w:id="58"/>
    </w:p>
    <w:p w:rsidR="006F7F98" w:rsidRPr="002D6327" w:rsidRDefault="006F7F98" w:rsidP="002D6327">
      <w:r w:rsidRPr="002D6327">
        <w:t>The following is the sample of XML file with Client, Case, Session, Session Assessment and Client Assessment. It also contains the Schema validation rules for each element.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xml</w:t>
      </w:r>
      <w:r w:rsidRPr="00CF3AB2">
        <w:rPr>
          <w:rFonts w:ascii="Consolas" w:hAnsi="Consolas" w:cs="Consolas"/>
          <w:color w:val="0000FF"/>
          <w:sz w:val="14"/>
          <w:szCs w:val="14"/>
        </w:rPr>
        <w:t xml:space="preserve"> </w:t>
      </w:r>
      <w:r w:rsidRPr="00CF3AB2">
        <w:rPr>
          <w:rFonts w:ascii="Consolas" w:hAnsi="Consolas" w:cs="Consolas"/>
          <w:color w:val="FF0000"/>
          <w:sz w:val="14"/>
          <w:szCs w:val="14"/>
        </w:rPr>
        <w:t>version</w:t>
      </w:r>
      <w:r w:rsidRPr="00CF3AB2">
        <w:rPr>
          <w:rFonts w:ascii="Consolas" w:hAnsi="Consolas" w:cs="Consolas"/>
          <w:color w:val="0000FF"/>
          <w:sz w:val="14"/>
          <w:szCs w:val="14"/>
        </w:rPr>
        <w:t>=</w:t>
      </w:r>
      <w:r w:rsidRPr="00CF3AB2">
        <w:rPr>
          <w:rFonts w:ascii="Consolas" w:hAnsi="Consolas" w:cs="Consolas"/>
          <w:color w:val="000000"/>
          <w:sz w:val="14"/>
          <w:szCs w:val="14"/>
        </w:rPr>
        <w:t>"</w:t>
      </w:r>
      <w:r w:rsidRPr="00CF3AB2">
        <w:rPr>
          <w:rFonts w:ascii="Consolas" w:hAnsi="Consolas" w:cs="Consolas"/>
          <w:color w:val="0000FF"/>
          <w:sz w:val="14"/>
          <w:szCs w:val="14"/>
        </w:rPr>
        <w:t>1.0</w:t>
      </w:r>
      <w:r w:rsidRPr="00CF3AB2">
        <w:rPr>
          <w:rFonts w:ascii="Consolas" w:hAnsi="Consolas" w:cs="Consolas"/>
          <w:color w:val="000000"/>
          <w:sz w:val="14"/>
          <w:szCs w:val="14"/>
        </w:rPr>
        <w:t>"</w:t>
      </w:r>
      <w:r w:rsidRPr="00CF3AB2">
        <w:rPr>
          <w:rFonts w:ascii="Consolas" w:hAnsi="Consolas" w:cs="Consolas"/>
          <w:color w:val="0000FF"/>
          <w:sz w:val="14"/>
          <w:szCs w:val="14"/>
        </w:rPr>
        <w:t xml:space="preserve"> </w:t>
      </w:r>
      <w:r w:rsidRPr="00CF3AB2">
        <w:rPr>
          <w:rFonts w:ascii="Consolas" w:hAnsi="Consolas" w:cs="Consolas"/>
          <w:color w:val="FF0000"/>
          <w:sz w:val="14"/>
          <w:szCs w:val="14"/>
        </w:rPr>
        <w:t>encoding</w:t>
      </w:r>
      <w:r w:rsidRPr="00CF3AB2">
        <w:rPr>
          <w:rFonts w:ascii="Consolas" w:hAnsi="Consolas" w:cs="Consolas"/>
          <w:color w:val="0000FF"/>
          <w:sz w:val="14"/>
          <w:szCs w:val="14"/>
        </w:rPr>
        <w:t>=</w:t>
      </w:r>
      <w:r w:rsidRPr="00CF3AB2">
        <w:rPr>
          <w:rFonts w:ascii="Consolas" w:hAnsi="Consolas" w:cs="Consolas"/>
          <w:color w:val="000000"/>
          <w:sz w:val="14"/>
          <w:szCs w:val="14"/>
        </w:rPr>
        <w:t>"</w:t>
      </w:r>
      <w:r w:rsidRPr="00CF3AB2">
        <w:rPr>
          <w:rFonts w:ascii="Consolas" w:hAnsi="Consolas" w:cs="Consolas"/>
          <w:color w:val="0000FF"/>
          <w:sz w:val="14"/>
          <w:szCs w:val="14"/>
        </w:rPr>
        <w:t>utf-8</w:t>
      </w:r>
      <w:r w:rsidRPr="00CF3AB2">
        <w:rPr>
          <w:rFonts w:ascii="Consolas" w:hAnsi="Consolas" w:cs="Consolas"/>
          <w:color w:val="000000"/>
          <w:sz w:val="14"/>
          <w:szCs w:val="14"/>
        </w:rPr>
        <w:t>"</w:t>
      </w:r>
      <w:r w:rsidRPr="00CF3AB2">
        <w:rPr>
          <w:rFonts w:ascii="Consolas" w:hAnsi="Consolas" w:cs="Consolas"/>
          <w:color w:val="0000FF"/>
          <w:sz w:val="14"/>
          <w:szCs w:val="14"/>
        </w:rPr>
        <w:t xml:space="preserve"> ?&gt;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At least 1 of the Clients or Cases or Sessions or </w:t>
      </w:r>
      <w:r w:rsidR="00E07C9E" w:rsidRPr="00CF3AB2">
        <w:rPr>
          <w:rFonts w:ascii="Consolas" w:hAnsi="Consolas" w:cs="Consolas"/>
          <w:color w:val="008000"/>
          <w:sz w:val="14"/>
          <w:szCs w:val="14"/>
        </w:rPr>
        <w:t xml:space="preserve">SessionAssessments </w:t>
      </w:r>
      <w:r w:rsidR="00E07C9E">
        <w:rPr>
          <w:rFonts w:ascii="Consolas" w:hAnsi="Consolas" w:cs="Consolas"/>
          <w:color w:val="008000"/>
          <w:sz w:val="14"/>
          <w:szCs w:val="14"/>
        </w:rPr>
        <w:t xml:space="preserve">or ClientAssessments </w:t>
      </w:r>
      <w:r w:rsidRPr="00CF3AB2">
        <w:rPr>
          <w:rFonts w:ascii="Consolas" w:hAnsi="Consolas" w:cs="Consolas"/>
          <w:color w:val="008000"/>
          <w:sz w:val="14"/>
          <w:szCs w:val="14"/>
        </w:rPr>
        <w:t>elements is required</w:t>
      </w:r>
      <w:proofErr w:type="gramStart"/>
      <w:r w:rsidR="00597C81">
        <w:rPr>
          <w:rFonts w:ascii="Consolas" w:hAnsi="Consolas" w:cs="Consolas"/>
          <w:color w:val="008000"/>
          <w:sz w:val="14"/>
          <w:szCs w:val="14"/>
        </w:rPr>
        <w:t>.</w:t>
      </w:r>
      <w:r w:rsidRPr="00CF3AB2">
        <w:rPr>
          <w:rFonts w:ascii="Consolas" w:hAnsi="Consolas" w:cs="Consolas"/>
          <w:color w:val="0000FF"/>
          <w:sz w:val="14"/>
          <w:szCs w:val="14"/>
        </w:rPr>
        <w:t>--&gt;</w:t>
      </w:r>
      <w:proofErr w:type="gramEnd"/>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DEXFileUpload</w:t>
      </w:r>
      <w:r w:rsidRPr="00CF3AB2">
        <w:rPr>
          <w:rFonts w:ascii="Consolas" w:hAnsi="Consolas" w:cs="Consolas"/>
          <w:color w:val="0000FF"/>
          <w:sz w:val="14"/>
          <w:szCs w:val="14"/>
        </w:rPr>
        <w:t>&gt;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Client must be provided.</w:t>
      </w:r>
      <w:r w:rsidRPr="00CF3AB2">
        <w:rPr>
          <w:rFonts w:ascii="Consolas" w:hAnsi="Consolas" w:cs="Consolas"/>
          <w:color w:val="0000FF"/>
          <w:sz w:val="14"/>
          <w:szCs w:val="14"/>
        </w:rPr>
        <w:t>--&gt;</w:t>
      </w:r>
    </w:p>
    <w:p w:rsidR="00962542" w:rsidRDefault="00345ED6"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Pr>
          <w:rFonts w:ascii="Consolas" w:hAnsi="Consolas" w:cs="Consolas"/>
          <w:color w:val="0000FF"/>
          <w:sz w:val="14"/>
          <w:szCs w:val="14"/>
        </w:rPr>
        <w:t xml:space="preserve"> </w:t>
      </w:r>
      <w:r w:rsidR="008B3E02">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Clients</w:t>
      </w:r>
      <w:r w:rsidR="003F1EF4"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r w:rsidRPr="00CF3AB2">
        <w:rPr>
          <w:rFonts w:ascii="Consolas" w:hAnsi="Consolas" w:cs="Consolas"/>
          <w:color w:val="000000"/>
          <w:sz w:val="14"/>
          <w:szCs w:val="14"/>
        </w:rPr>
        <w:t>CL</w:t>
      </w:r>
      <w:r w:rsidR="00E07C9E">
        <w:rPr>
          <w:rFonts w:ascii="Consolas" w:hAnsi="Consolas" w:cs="Consolas"/>
          <w:color w:val="000000"/>
          <w:sz w:val="14"/>
          <w:szCs w:val="14"/>
        </w:rPr>
        <w:t>0012</w:t>
      </w: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Slk</w:t>
      </w:r>
      <w:r w:rsidRPr="00CF3AB2">
        <w:rPr>
          <w:rFonts w:ascii="Consolas" w:hAnsi="Consolas" w:cs="Consolas"/>
          <w:color w:val="0000FF"/>
          <w:sz w:val="14"/>
          <w:szCs w:val="14"/>
        </w:rPr>
        <w:t>&gt;</w:t>
      </w:r>
      <w:r w:rsidRPr="00CF3AB2">
        <w:rPr>
          <w:rFonts w:ascii="Consolas" w:hAnsi="Consolas" w:cs="Consolas"/>
          <w:color w:val="000000"/>
          <w:sz w:val="14"/>
          <w:szCs w:val="14"/>
        </w:rPr>
        <w:t>LO2OE</w:t>
      </w:r>
      <w:r w:rsidR="00576D7D">
        <w:rPr>
          <w:rFonts w:ascii="Consolas" w:hAnsi="Consolas" w:cs="Consolas"/>
          <w:color w:val="000000"/>
          <w:sz w:val="14"/>
          <w:szCs w:val="14"/>
        </w:rPr>
        <w:t>2402</w:t>
      </w:r>
      <w:r w:rsidRPr="00CF3AB2">
        <w:rPr>
          <w:rFonts w:ascii="Consolas" w:hAnsi="Consolas" w:cs="Consolas"/>
          <w:color w:val="000000"/>
          <w:sz w:val="14"/>
          <w:szCs w:val="14"/>
        </w:rPr>
        <w:t>20141</w:t>
      </w:r>
      <w:r w:rsidRPr="00CF3AB2">
        <w:rPr>
          <w:rFonts w:ascii="Consolas" w:hAnsi="Consolas" w:cs="Consolas"/>
          <w:color w:val="0000FF"/>
          <w:sz w:val="14"/>
          <w:szCs w:val="14"/>
        </w:rPr>
        <w:t>&lt;/</w:t>
      </w:r>
      <w:r w:rsidRPr="00CF3AB2">
        <w:rPr>
          <w:rFonts w:ascii="Consolas" w:hAnsi="Consolas" w:cs="Consolas"/>
          <w:color w:val="A31515"/>
          <w:sz w:val="14"/>
          <w:szCs w:val="14"/>
        </w:rPr>
        <w:t>Slk</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ConsentToProvideDetails</w:t>
      </w:r>
      <w:r w:rsidRPr="00CF3AB2">
        <w:rPr>
          <w:rFonts w:ascii="Consolas" w:hAnsi="Consolas" w:cs="Consolas"/>
          <w:color w:val="0000FF"/>
          <w:sz w:val="14"/>
          <w:szCs w:val="14"/>
        </w:rPr>
        <w:t>&gt;</w:t>
      </w:r>
      <w:r w:rsidRPr="00CF3AB2">
        <w:rPr>
          <w:rFonts w:ascii="Consolas" w:hAnsi="Consolas" w:cs="Consolas"/>
          <w:color w:val="000000"/>
          <w:sz w:val="14"/>
          <w:szCs w:val="14"/>
        </w:rPr>
        <w:t>true</w:t>
      </w:r>
      <w:r w:rsidRPr="00CF3AB2">
        <w:rPr>
          <w:rFonts w:ascii="Consolas" w:hAnsi="Consolas" w:cs="Consolas"/>
          <w:color w:val="0000FF"/>
          <w:sz w:val="14"/>
          <w:szCs w:val="14"/>
        </w:rPr>
        <w:t>&lt;/</w:t>
      </w:r>
      <w:r w:rsidRPr="00CF3AB2">
        <w:rPr>
          <w:rFonts w:ascii="Consolas" w:hAnsi="Consolas" w:cs="Consolas"/>
          <w:color w:val="A31515"/>
          <w:sz w:val="14"/>
          <w:szCs w:val="14"/>
        </w:rPr>
        <w:t>ConsentToProvideDetails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ConsentedForFutureContacts</w:t>
      </w:r>
      <w:r w:rsidRPr="00CF3AB2">
        <w:rPr>
          <w:rFonts w:ascii="Consolas" w:hAnsi="Consolas" w:cs="Consolas"/>
          <w:color w:val="0000FF"/>
          <w:sz w:val="14"/>
          <w:szCs w:val="14"/>
        </w:rPr>
        <w:t>&gt;</w:t>
      </w:r>
      <w:r w:rsidRPr="00CF3AB2">
        <w:rPr>
          <w:rFonts w:ascii="Consolas" w:hAnsi="Consolas" w:cs="Consolas"/>
          <w:color w:val="000000"/>
          <w:sz w:val="14"/>
          <w:szCs w:val="14"/>
        </w:rPr>
        <w:t>true</w:t>
      </w:r>
      <w:r w:rsidRPr="00CF3AB2">
        <w:rPr>
          <w:rFonts w:ascii="Consolas" w:hAnsi="Consolas" w:cs="Consolas"/>
          <w:color w:val="0000FF"/>
          <w:sz w:val="14"/>
          <w:szCs w:val="14"/>
        </w:rPr>
        <w:t>&lt;/</w:t>
      </w:r>
      <w:r w:rsidRPr="00CF3AB2">
        <w:rPr>
          <w:rFonts w:ascii="Consolas" w:hAnsi="Consolas" w:cs="Consolas"/>
          <w:color w:val="A31515"/>
          <w:sz w:val="14"/>
          <w:szCs w:val="14"/>
        </w:rPr>
        <w:t>ConsentedForFutureContacts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GivenName</w:t>
      </w:r>
      <w:r w:rsidRPr="00CF3AB2">
        <w:rPr>
          <w:rFonts w:ascii="Consolas" w:hAnsi="Consolas" w:cs="Consolas"/>
          <w:color w:val="0000FF"/>
          <w:sz w:val="14"/>
          <w:szCs w:val="14"/>
        </w:rPr>
        <w:t>&gt;</w:t>
      </w:r>
      <w:r w:rsidRPr="00CF3AB2">
        <w:rPr>
          <w:rFonts w:ascii="Consolas" w:hAnsi="Consolas" w:cs="Consolas"/>
          <w:color w:val="000000"/>
          <w:sz w:val="14"/>
          <w:szCs w:val="14"/>
        </w:rPr>
        <w:t>Joe</w:t>
      </w:r>
      <w:r w:rsidRPr="00CF3AB2">
        <w:rPr>
          <w:rFonts w:ascii="Consolas" w:hAnsi="Consolas" w:cs="Consolas"/>
          <w:color w:val="0000FF"/>
          <w:sz w:val="14"/>
          <w:szCs w:val="14"/>
        </w:rPr>
        <w:t>&lt;/</w:t>
      </w:r>
      <w:r w:rsidRPr="00CF3AB2">
        <w:rPr>
          <w:rFonts w:ascii="Consolas" w:hAnsi="Consolas" w:cs="Consolas"/>
          <w:color w:val="A31515"/>
          <w:sz w:val="14"/>
          <w:szCs w:val="14"/>
        </w:rPr>
        <w:t>GivenName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FamilyName</w:t>
      </w:r>
      <w:r w:rsidRPr="00CF3AB2">
        <w:rPr>
          <w:rFonts w:ascii="Consolas" w:hAnsi="Consolas" w:cs="Consolas"/>
          <w:color w:val="0000FF"/>
          <w:sz w:val="14"/>
          <w:szCs w:val="14"/>
        </w:rPr>
        <w:t>&gt;</w:t>
      </w:r>
      <w:r w:rsidRPr="00CF3AB2">
        <w:rPr>
          <w:rFonts w:ascii="Consolas" w:hAnsi="Consolas" w:cs="Consolas"/>
          <w:color w:val="000000"/>
          <w:sz w:val="14"/>
          <w:szCs w:val="14"/>
        </w:rPr>
        <w:t>Blog</w:t>
      </w:r>
      <w:r w:rsidRPr="00CF3AB2">
        <w:rPr>
          <w:rFonts w:ascii="Consolas" w:hAnsi="Consolas" w:cs="Consolas"/>
          <w:color w:val="0000FF"/>
          <w:sz w:val="14"/>
          <w:szCs w:val="14"/>
        </w:rPr>
        <w:t>&lt;/</w:t>
      </w:r>
      <w:r w:rsidRPr="00CF3AB2">
        <w:rPr>
          <w:rFonts w:ascii="Consolas" w:hAnsi="Consolas" w:cs="Consolas"/>
          <w:color w:val="A31515"/>
          <w:sz w:val="14"/>
          <w:szCs w:val="14"/>
        </w:rPr>
        <w:t>FamilyName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IsUsingPsuedonym</w:t>
      </w:r>
      <w:r w:rsidRPr="00CF3AB2">
        <w:rPr>
          <w:rFonts w:ascii="Consolas" w:hAnsi="Consolas" w:cs="Consolas"/>
          <w:color w:val="0000FF"/>
          <w:sz w:val="14"/>
          <w:szCs w:val="14"/>
        </w:rPr>
        <w:t>&gt;</w:t>
      </w:r>
      <w:r w:rsidRPr="00CF3AB2">
        <w:rPr>
          <w:rFonts w:ascii="Consolas" w:hAnsi="Consolas" w:cs="Consolas"/>
          <w:color w:val="000000"/>
          <w:sz w:val="14"/>
          <w:szCs w:val="14"/>
        </w:rPr>
        <w:t>false</w:t>
      </w:r>
      <w:r w:rsidRPr="00CF3AB2">
        <w:rPr>
          <w:rFonts w:ascii="Consolas" w:hAnsi="Consolas" w:cs="Consolas"/>
          <w:color w:val="0000FF"/>
          <w:sz w:val="14"/>
          <w:szCs w:val="14"/>
        </w:rPr>
        <w:t>&lt;/</w:t>
      </w:r>
      <w:r w:rsidRPr="00CF3AB2">
        <w:rPr>
          <w:rFonts w:ascii="Consolas" w:hAnsi="Consolas" w:cs="Consolas"/>
          <w:color w:val="A31515"/>
          <w:sz w:val="14"/>
          <w:szCs w:val="14"/>
        </w:rPr>
        <w:t>IsUsingPsuedonym</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Must be in a valid datetime.</w:t>
      </w:r>
      <w:r w:rsidRPr="00CF3AB2">
        <w:rPr>
          <w:rFonts w:ascii="Consolas" w:hAnsi="Consolas" w:cs="Consolas"/>
          <w:color w:val="0000FF"/>
          <w:sz w:val="14"/>
          <w:szCs w:val="14"/>
        </w:rPr>
        <w:t>--&gt;</w:t>
      </w:r>
    </w:p>
    <w:p w:rsidR="00962542" w:rsidRDefault="00F569A7"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003F1EF4" w:rsidRPr="00CF3AB2">
        <w:rPr>
          <w:rFonts w:ascii="Consolas" w:hAnsi="Consolas" w:cs="Consolas"/>
          <w:color w:val="A31515"/>
          <w:sz w:val="14"/>
          <w:szCs w:val="14"/>
        </w:rPr>
        <w:t>BirthDate</w:t>
      </w:r>
      <w:r w:rsidR="003F1EF4" w:rsidRPr="00CF3AB2">
        <w:rPr>
          <w:rFonts w:ascii="Consolas" w:hAnsi="Consolas" w:cs="Consolas"/>
          <w:color w:val="0000FF"/>
          <w:sz w:val="14"/>
          <w:szCs w:val="14"/>
        </w:rPr>
        <w:t>&gt;</w:t>
      </w:r>
      <w:r w:rsidR="003F1EF4" w:rsidRPr="00CF3AB2">
        <w:rPr>
          <w:rFonts w:ascii="Consolas" w:hAnsi="Consolas" w:cs="Consolas"/>
          <w:color w:val="000000"/>
          <w:sz w:val="14"/>
          <w:szCs w:val="14"/>
        </w:rPr>
        <w:t>2014-02-24</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BirthDate</w:t>
      </w:r>
      <w:r w:rsidR="003F1EF4"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IsBirthDateAnEstimate</w:t>
      </w:r>
      <w:r w:rsidRPr="00CF3AB2">
        <w:rPr>
          <w:rFonts w:ascii="Consolas" w:hAnsi="Consolas" w:cs="Consolas"/>
          <w:color w:val="0000FF"/>
          <w:sz w:val="14"/>
          <w:szCs w:val="14"/>
        </w:rPr>
        <w:t>&gt;</w:t>
      </w:r>
      <w:r w:rsidRPr="00CF3AB2">
        <w:rPr>
          <w:rFonts w:ascii="Consolas" w:hAnsi="Consolas" w:cs="Consolas"/>
          <w:color w:val="000000"/>
          <w:sz w:val="14"/>
          <w:szCs w:val="14"/>
        </w:rPr>
        <w:t>false</w:t>
      </w:r>
      <w:r w:rsidRPr="00CF3AB2">
        <w:rPr>
          <w:rFonts w:ascii="Consolas" w:hAnsi="Consolas" w:cs="Consolas"/>
          <w:color w:val="0000FF"/>
          <w:sz w:val="14"/>
          <w:szCs w:val="14"/>
        </w:rPr>
        <w:t>&lt;/</w:t>
      </w:r>
      <w:r w:rsidRPr="00CF3AB2">
        <w:rPr>
          <w:rFonts w:ascii="Consolas" w:hAnsi="Consolas" w:cs="Consolas"/>
          <w:color w:val="A31515"/>
          <w:sz w:val="14"/>
          <w:szCs w:val="14"/>
        </w:rPr>
        <w:t>IsBirthDateAnEstimate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GenderCode</w:t>
      </w:r>
      <w:r w:rsidRPr="00CF3AB2">
        <w:rPr>
          <w:rFonts w:ascii="Consolas" w:hAnsi="Consolas" w:cs="Consolas"/>
          <w:color w:val="0000FF"/>
          <w:sz w:val="14"/>
          <w:szCs w:val="14"/>
        </w:rPr>
        <w:t>&gt;</w:t>
      </w:r>
      <w:r w:rsidRPr="00CF3AB2">
        <w:rPr>
          <w:rFonts w:ascii="Consolas" w:hAnsi="Consolas" w:cs="Consolas"/>
          <w:color w:val="000000"/>
          <w:sz w:val="14"/>
          <w:szCs w:val="14"/>
        </w:rPr>
        <w:t>MALE</w:t>
      </w:r>
      <w:r w:rsidRPr="00CF3AB2">
        <w:rPr>
          <w:rFonts w:ascii="Consolas" w:hAnsi="Consolas" w:cs="Consolas"/>
          <w:color w:val="0000FF"/>
          <w:sz w:val="14"/>
          <w:szCs w:val="14"/>
        </w:rPr>
        <w:t>&lt;/</w:t>
      </w:r>
      <w:r w:rsidRPr="00CF3AB2">
        <w:rPr>
          <w:rFonts w:ascii="Consolas" w:hAnsi="Consolas" w:cs="Consolas"/>
          <w:color w:val="A31515"/>
          <w:sz w:val="14"/>
          <w:szCs w:val="14"/>
        </w:rPr>
        <w:t>GenderCode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CountryOfBirthCode</w:t>
      </w:r>
      <w:r w:rsidRPr="00CF3AB2">
        <w:rPr>
          <w:rFonts w:ascii="Consolas" w:hAnsi="Consolas" w:cs="Consolas"/>
          <w:color w:val="0000FF"/>
          <w:sz w:val="14"/>
          <w:szCs w:val="14"/>
        </w:rPr>
        <w:t>&gt;</w:t>
      </w:r>
      <w:r w:rsidRPr="00CF3AB2">
        <w:rPr>
          <w:rFonts w:ascii="Consolas" w:hAnsi="Consolas" w:cs="Consolas"/>
          <w:color w:val="000000"/>
          <w:sz w:val="14"/>
          <w:szCs w:val="14"/>
        </w:rPr>
        <w:t>1101</w:t>
      </w:r>
      <w:r w:rsidRPr="00CF3AB2">
        <w:rPr>
          <w:rFonts w:ascii="Consolas" w:hAnsi="Consolas" w:cs="Consolas"/>
          <w:color w:val="0000FF"/>
          <w:sz w:val="14"/>
          <w:szCs w:val="14"/>
        </w:rPr>
        <w:t>&lt;/</w:t>
      </w:r>
      <w:r w:rsidRPr="00CF3AB2">
        <w:rPr>
          <w:rFonts w:ascii="Consolas" w:hAnsi="Consolas" w:cs="Consolas"/>
          <w:color w:val="A31515"/>
          <w:sz w:val="14"/>
          <w:szCs w:val="14"/>
        </w:rPr>
        <w:t>CountryOfBirthCode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LanguageSpokenAtHomeCode</w:t>
      </w:r>
      <w:r w:rsidRPr="00CF3AB2">
        <w:rPr>
          <w:rFonts w:ascii="Consolas" w:hAnsi="Consolas" w:cs="Consolas"/>
          <w:color w:val="0000FF"/>
          <w:sz w:val="14"/>
          <w:szCs w:val="14"/>
        </w:rPr>
        <w:t>&gt;</w:t>
      </w:r>
      <w:r w:rsidRPr="00CF3AB2">
        <w:rPr>
          <w:rFonts w:ascii="Consolas" w:hAnsi="Consolas" w:cs="Consolas"/>
          <w:color w:val="000000"/>
          <w:sz w:val="14"/>
          <w:szCs w:val="14"/>
        </w:rPr>
        <w:t>1201</w:t>
      </w:r>
      <w:r w:rsidRPr="00CF3AB2">
        <w:rPr>
          <w:rFonts w:ascii="Consolas" w:hAnsi="Consolas" w:cs="Consolas"/>
          <w:color w:val="0000FF"/>
          <w:sz w:val="14"/>
          <w:szCs w:val="14"/>
        </w:rPr>
        <w:t>&lt;/</w:t>
      </w:r>
      <w:r w:rsidRPr="00CF3AB2">
        <w:rPr>
          <w:rFonts w:ascii="Consolas" w:hAnsi="Consolas" w:cs="Consolas"/>
          <w:color w:val="A31515"/>
          <w:sz w:val="14"/>
          <w:szCs w:val="14"/>
        </w:rPr>
        <w:t>LanguageSpokenAtHomeCode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AboriginalOrTorresStraitIslanderOriginCode</w:t>
      </w:r>
      <w:r w:rsidRPr="00CF3AB2">
        <w:rPr>
          <w:rFonts w:ascii="Consolas" w:hAnsi="Consolas" w:cs="Consolas"/>
          <w:color w:val="0000FF"/>
          <w:sz w:val="14"/>
          <w:szCs w:val="14"/>
        </w:rPr>
        <w:t>&gt;</w:t>
      </w:r>
      <w:r w:rsidRPr="00CF3AB2">
        <w:rPr>
          <w:rFonts w:ascii="Consolas" w:hAnsi="Consolas" w:cs="Consolas"/>
          <w:color w:val="000000"/>
          <w:sz w:val="14"/>
          <w:szCs w:val="14"/>
        </w:rPr>
        <w:t>NO</w:t>
      </w:r>
      <w:r w:rsidRPr="00CF3AB2">
        <w:rPr>
          <w:rFonts w:ascii="Consolas" w:hAnsi="Consolas" w:cs="Consolas"/>
          <w:color w:val="0000FF"/>
          <w:sz w:val="14"/>
          <w:szCs w:val="14"/>
        </w:rPr>
        <w:t>&lt;/</w:t>
      </w:r>
      <w:r w:rsidRPr="00CF3AB2">
        <w:rPr>
          <w:rFonts w:ascii="Consolas" w:hAnsi="Consolas" w:cs="Consolas"/>
          <w:color w:val="A31515"/>
          <w:sz w:val="14"/>
          <w:szCs w:val="14"/>
        </w:rPr>
        <w:t>AboriginalOrTorresStraitIslanderOriginCode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HasDisabilities</w:t>
      </w:r>
      <w:r w:rsidRPr="00CF3AB2">
        <w:rPr>
          <w:rFonts w:ascii="Consolas" w:hAnsi="Consolas" w:cs="Consolas"/>
          <w:color w:val="0000FF"/>
          <w:sz w:val="14"/>
          <w:szCs w:val="14"/>
        </w:rPr>
        <w:t>&gt;</w:t>
      </w:r>
      <w:r w:rsidRPr="00CF3AB2">
        <w:rPr>
          <w:rFonts w:ascii="Consolas" w:hAnsi="Consolas" w:cs="Consolas"/>
          <w:color w:val="000000"/>
          <w:sz w:val="14"/>
          <w:szCs w:val="14"/>
        </w:rPr>
        <w:t>true</w:t>
      </w:r>
      <w:r w:rsidRPr="00CF3AB2">
        <w:rPr>
          <w:rFonts w:ascii="Consolas" w:hAnsi="Consolas" w:cs="Consolas"/>
          <w:color w:val="0000FF"/>
          <w:sz w:val="14"/>
          <w:szCs w:val="14"/>
        </w:rPr>
        <w:t>&lt;/</w:t>
      </w:r>
      <w:r w:rsidRPr="00CF3AB2">
        <w:rPr>
          <w:rFonts w:ascii="Consolas" w:hAnsi="Consolas" w:cs="Consolas"/>
          <w:color w:val="A31515"/>
          <w:sz w:val="14"/>
          <w:szCs w:val="14"/>
        </w:rPr>
        <w:t>HasDisabilities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DisabilityCode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Disabilities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DisabilityCode</w:t>
      </w:r>
      <w:r w:rsidRPr="00CF3AB2">
        <w:rPr>
          <w:rFonts w:ascii="Consolas" w:hAnsi="Consolas" w:cs="Consolas"/>
          <w:color w:val="0000FF"/>
          <w:sz w:val="14"/>
          <w:szCs w:val="14"/>
        </w:rPr>
        <w:t>&gt;</w:t>
      </w:r>
      <w:r w:rsidRPr="00CF3AB2">
        <w:rPr>
          <w:rFonts w:ascii="Consolas" w:hAnsi="Consolas" w:cs="Consolas"/>
          <w:color w:val="000000"/>
          <w:sz w:val="14"/>
          <w:szCs w:val="14"/>
        </w:rPr>
        <w:t>P</w:t>
      </w:r>
      <w:r w:rsidR="00576D7D">
        <w:rPr>
          <w:rFonts w:ascii="Consolas" w:hAnsi="Consolas" w:cs="Consolas"/>
          <w:color w:val="000000"/>
          <w:sz w:val="14"/>
          <w:szCs w:val="14"/>
        </w:rPr>
        <w:t>HYSICAL</w:t>
      </w:r>
      <w:r w:rsidRPr="00CF3AB2">
        <w:rPr>
          <w:rFonts w:ascii="Consolas" w:hAnsi="Consolas" w:cs="Consolas"/>
          <w:color w:val="0000FF"/>
          <w:sz w:val="14"/>
          <w:szCs w:val="14"/>
        </w:rPr>
        <w:t>&lt;/</w:t>
      </w:r>
      <w:r w:rsidRPr="00CF3AB2">
        <w:rPr>
          <w:rFonts w:ascii="Consolas" w:hAnsi="Consolas" w:cs="Consolas"/>
          <w:color w:val="A31515"/>
          <w:sz w:val="14"/>
          <w:szCs w:val="14"/>
        </w:rPr>
        <w:t>DisabilityCode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Disabilities</w:t>
      </w:r>
      <w:r w:rsidRPr="00CF3AB2">
        <w:rPr>
          <w:rFonts w:ascii="Consolas" w:hAnsi="Consolas" w:cs="Consolas"/>
          <w:color w:val="0000FF"/>
          <w:sz w:val="14"/>
          <w:szCs w:val="14"/>
        </w:rPr>
        <w:t>&gt;</w:t>
      </w:r>
    </w:p>
    <w:p w:rsidR="006408C8" w:rsidRDefault="006408C8" w:rsidP="006408C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 xml:space="preserve"> --&gt;</w:t>
      </w:r>
    </w:p>
    <w:p w:rsidR="006408C8" w:rsidRDefault="006408C8" w:rsidP="006408C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Pr="00083E39">
        <w:rPr>
          <w:rFonts w:ascii="Consolas" w:hAnsi="Consolas" w:cs="Consolas"/>
          <w:color w:val="A31515"/>
          <w:sz w:val="14"/>
          <w:szCs w:val="14"/>
        </w:rPr>
        <w:t>AccommodationTypeCode</w:t>
      </w:r>
      <w:r>
        <w:rPr>
          <w:rFonts w:ascii="Consolas" w:hAnsi="Consolas" w:cs="Consolas"/>
          <w:color w:val="0000FF"/>
          <w:sz w:val="14"/>
          <w:szCs w:val="14"/>
        </w:rPr>
        <w:t>&gt;</w:t>
      </w:r>
      <w:r w:rsidRPr="00083E39">
        <w:rPr>
          <w:rFonts w:ascii="Consolas" w:hAnsi="Consolas" w:cs="Consolas"/>
          <w:color w:val="000000"/>
          <w:sz w:val="14"/>
          <w:szCs w:val="14"/>
        </w:rPr>
        <w:t>BOARDING</w:t>
      </w:r>
      <w:r>
        <w:rPr>
          <w:rFonts w:ascii="Consolas" w:hAnsi="Consolas" w:cs="Consolas"/>
          <w:color w:val="0000FF"/>
          <w:sz w:val="14"/>
          <w:szCs w:val="14"/>
        </w:rPr>
        <w:t>&lt;/</w:t>
      </w:r>
      <w:r w:rsidRPr="00083E39">
        <w:rPr>
          <w:rFonts w:ascii="Consolas" w:hAnsi="Consolas" w:cs="Consolas"/>
          <w:color w:val="A31515"/>
          <w:sz w:val="14"/>
          <w:szCs w:val="14"/>
        </w:rPr>
        <w:t>AccommodationTypeCode</w:t>
      </w:r>
      <w:r>
        <w:rPr>
          <w:rFonts w:ascii="Consolas" w:hAnsi="Consolas" w:cs="Consolas"/>
          <w:color w:val="0000FF"/>
          <w:sz w:val="14"/>
          <w:szCs w:val="14"/>
        </w:rPr>
        <w:t>&gt;</w:t>
      </w:r>
    </w:p>
    <w:p w:rsidR="006408C8" w:rsidRDefault="006408C8" w:rsidP="006408C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 xml:space="preserve"> --&gt;</w:t>
      </w:r>
    </w:p>
    <w:p w:rsidR="006408C8" w:rsidRDefault="006408C8" w:rsidP="006408C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Pr="00137C3F">
        <w:rPr>
          <w:rFonts w:ascii="Consolas" w:hAnsi="Consolas" w:cs="Consolas"/>
          <w:color w:val="A31515"/>
          <w:sz w:val="14"/>
          <w:szCs w:val="14"/>
        </w:rPr>
        <w:t>DVACardStatusCode</w:t>
      </w:r>
      <w:r>
        <w:rPr>
          <w:rFonts w:ascii="Consolas" w:hAnsi="Consolas" w:cs="Consolas"/>
          <w:color w:val="0000FF"/>
          <w:sz w:val="14"/>
          <w:szCs w:val="14"/>
        </w:rPr>
        <w:t>&gt;</w:t>
      </w:r>
      <w:r w:rsidR="00576D7D">
        <w:rPr>
          <w:rFonts w:ascii="Consolas" w:hAnsi="Consolas" w:cs="Consolas"/>
          <w:color w:val="000000"/>
          <w:sz w:val="14"/>
          <w:szCs w:val="14"/>
        </w:rPr>
        <w:t>NODVA</w:t>
      </w:r>
      <w:r>
        <w:rPr>
          <w:rFonts w:ascii="Consolas" w:hAnsi="Consolas" w:cs="Consolas"/>
          <w:color w:val="0000FF"/>
          <w:sz w:val="14"/>
          <w:szCs w:val="14"/>
        </w:rPr>
        <w:t>&lt;/</w:t>
      </w:r>
      <w:r w:rsidRPr="00137C3F">
        <w:rPr>
          <w:rFonts w:ascii="Consolas" w:hAnsi="Consolas" w:cs="Consolas"/>
          <w:color w:val="A31515"/>
          <w:sz w:val="14"/>
          <w:szCs w:val="14"/>
        </w:rPr>
        <w:t>DVACardStatusCode</w:t>
      </w:r>
      <w:r>
        <w:rPr>
          <w:rFonts w:ascii="Consolas" w:hAnsi="Consolas" w:cs="Consolas"/>
          <w:color w:val="0000FF"/>
          <w:sz w:val="14"/>
          <w:szCs w:val="14"/>
        </w:rPr>
        <w:t>&gt;</w:t>
      </w:r>
    </w:p>
    <w:p w:rsidR="006408C8" w:rsidRPr="00D87B81" w:rsidRDefault="006408C8" w:rsidP="006408C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w:t>
      </w:r>
      <w:r>
        <w:rPr>
          <w:rFonts w:ascii="Consolas" w:hAnsi="Consolas" w:cs="Consolas"/>
          <w:color w:val="008000"/>
          <w:sz w:val="14"/>
          <w:szCs w:val="14"/>
        </w:rPr>
        <w:t xml:space="preserve"> </w:t>
      </w:r>
      <w:r w:rsidRPr="00D87B81">
        <w:rPr>
          <w:rFonts w:ascii="Consolas" w:hAnsi="Consolas" w:cs="Consolas"/>
          <w:color w:val="008000"/>
          <w:sz w:val="14"/>
          <w:szCs w:val="14"/>
        </w:rPr>
        <w:t>Values allowed true or false in lower case.</w:t>
      </w:r>
      <w:r w:rsidRPr="00D87B81">
        <w:rPr>
          <w:rFonts w:ascii="Consolas" w:hAnsi="Consolas" w:cs="Consolas"/>
          <w:color w:val="0000FF"/>
          <w:sz w:val="14"/>
          <w:szCs w:val="14"/>
        </w:rPr>
        <w:t>--&gt;</w:t>
      </w:r>
    </w:p>
    <w:p w:rsidR="006408C8" w:rsidRDefault="006408C8"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Pr>
          <w:rFonts w:ascii="Consolas" w:hAnsi="Consolas" w:cs="Consolas"/>
          <w:color w:val="0000FF"/>
          <w:sz w:val="14"/>
          <w:szCs w:val="14"/>
        </w:rPr>
        <w:t>&lt;</w:t>
      </w:r>
      <w:r w:rsidRPr="00137C3F">
        <w:rPr>
          <w:rFonts w:ascii="Consolas" w:hAnsi="Consolas" w:cs="Consolas"/>
          <w:color w:val="A31515"/>
          <w:sz w:val="14"/>
          <w:szCs w:val="14"/>
        </w:rPr>
        <w:t>HasCarer</w:t>
      </w:r>
      <w:r>
        <w:rPr>
          <w:rFonts w:ascii="Consolas" w:hAnsi="Consolas" w:cs="Consolas"/>
          <w:color w:val="0000FF"/>
          <w:sz w:val="14"/>
          <w:szCs w:val="14"/>
        </w:rPr>
        <w:t>&gt;</w:t>
      </w:r>
      <w:r w:rsidR="00F569A7">
        <w:rPr>
          <w:rFonts w:ascii="Consolas" w:hAnsi="Consolas" w:cs="Consolas"/>
          <w:color w:val="000000"/>
          <w:sz w:val="14"/>
          <w:szCs w:val="14"/>
        </w:rPr>
        <w:t>true</w:t>
      </w:r>
      <w:r>
        <w:rPr>
          <w:rFonts w:ascii="Consolas" w:hAnsi="Consolas" w:cs="Consolas"/>
          <w:color w:val="0000FF"/>
          <w:sz w:val="14"/>
          <w:szCs w:val="14"/>
        </w:rPr>
        <w:t>&lt;/</w:t>
      </w:r>
      <w:r w:rsidRPr="00137C3F">
        <w:rPr>
          <w:rFonts w:ascii="Consolas" w:hAnsi="Consolas" w:cs="Consolas"/>
          <w:color w:val="A31515"/>
          <w:sz w:val="14"/>
          <w:szCs w:val="14"/>
        </w:rPr>
        <w:t>HasCarer</w:t>
      </w:r>
      <w:r>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ResidentialAddress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AddressLine1</w:t>
      </w:r>
      <w:r w:rsidRPr="00CF3AB2">
        <w:rPr>
          <w:rFonts w:ascii="Consolas" w:hAnsi="Consolas" w:cs="Consolas"/>
          <w:color w:val="0000FF"/>
          <w:sz w:val="14"/>
          <w:szCs w:val="14"/>
        </w:rPr>
        <w:t>&gt;</w:t>
      </w:r>
      <w:r w:rsidR="00576D7D">
        <w:rPr>
          <w:rFonts w:ascii="Consolas" w:hAnsi="Consolas" w:cs="Consolas"/>
          <w:color w:val="000000"/>
          <w:sz w:val="14"/>
          <w:szCs w:val="14"/>
        </w:rPr>
        <w:t>Unit 1</w:t>
      </w:r>
      <w:r w:rsidRPr="00CF3AB2">
        <w:rPr>
          <w:rFonts w:ascii="Consolas" w:hAnsi="Consolas" w:cs="Consolas"/>
          <w:color w:val="0000FF"/>
          <w:sz w:val="14"/>
          <w:szCs w:val="14"/>
        </w:rPr>
        <w:t>&lt;/</w:t>
      </w:r>
      <w:r w:rsidRPr="00CF3AB2">
        <w:rPr>
          <w:rFonts w:ascii="Consolas" w:hAnsi="Consolas" w:cs="Consolas"/>
          <w:color w:val="A31515"/>
          <w:sz w:val="14"/>
          <w:szCs w:val="14"/>
        </w:rPr>
        <w:t>AddressLine1</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AddressLine2</w:t>
      </w:r>
      <w:r w:rsidRPr="00CF3AB2">
        <w:rPr>
          <w:rFonts w:ascii="Consolas" w:hAnsi="Consolas" w:cs="Consolas"/>
          <w:color w:val="0000FF"/>
          <w:sz w:val="14"/>
          <w:szCs w:val="14"/>
        </w:rPr>
        <w:t>&gt;</w:t>
      </w:r>
      <w:r w:rsidRPr="00CF3AB2">
        <w:rPr>
          <w:rFonts w:ascii="Consolas" w:hAnsi="Consolas" w:cs="Consolas"/>
          <w:color w:val="000000"/>
          <w:sz w:val="14"/>
          <w:szCs w:val="14"/>
        </w:rPr>
        <w:t>3 xyz street</w:t>
      </w:r>
      <w:r w:rsidRPr="00CF3AB2">
        <w:rPr>
          <w:rFonts w:ascii="Consolas" w:hAnsi="Consolas" w:cs="Consolas"/>
          <w:color w:val="0000FF"/>
          <w:sz w:val="14"/>
          <w:szCs w:val="14"/>
        </w:rPr>
        <w:t>&lt;/</w:t>
      </w:r>
      <w:r w:rsidRPr="00CF3AB2">
        <w:rPr>
          <w:rFonts w:ascii="Consolas" w:hAnsi="Consolas" w:cs="Consolas"/>
          <w:color w:val="A31515"/>
          <w:sz w:val="14"/>
          <w:szCs w:val="14"/>
        </w:rPr>
        <w:t>AddressLine2</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Pr>
          <w:rFonts w:ascii="Consolas" w:hAnsi="Consolas" w:cs="Consolas"/>
          <w:color w:val="A31515"/>
          <w:sz w:val="14"/>
          <w:szCs w:val="14"/>
        </w:rPr>
        <w:t>Suburb</w:t>
      </w:r>
      <w:r w:rsidRPr="00CF3AB2">
        <w:rPr>
          <w:rFonts w:ascii="Consolas" w:hAnsi="Consolas" w:cs="Consolas"/>
          <w:color w:val="0000FF"/>
          <w:sz w:val="14"/>
          <w:szCs w:val="14"/>
        </w:rPr>
        <w:t>&gt;</w:t>
      </w:r>
      <w:r w:rsidRPr="00CF3AB2">
        <w:rPr>
          <w:rFonts w:ascii="Consolas" w:hAnsi="Consolas" w:cs="Consolas"/>
          <w:color w:val="000000"/>
          <w:sz w:val="14"/>
          <w:szCs w:val="14"/>
        </w:rPr>
        <w:t>Sydney</w:t>
      </w:r>
      <w:r w:rsidRPr="00CF3AB2">
        <w:rPr>
          <w:rFonts w:ascii="Consolas" w:hAnsi="Consolas" w:cs="Consolas"/>
          <w:color w:val="0000FF"/>
          <w:sz w:val="14"/>
          <w:szCs w:val="14"/>
        </w:rPr>
        <w:t>&lt;/</w:t>
      </w:r>
      <w:r>
        <w:rPr>
          <w:rFonts w:ascii="Consolas" w:hAnsi="Consolas" w:cs="Consolas"/>
          <w:color w:val="A31515"/>
          <w:sz w:val="14"/>
          <w:szCs w:val="14"/>
        </w:rPr>
        <w:t>Suburb</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StateCode</w:t>
      </w:r>
      <w:r w:rsidRPr="00CF3AB2">
        <w:rPr>
          <w:rFonts w:ascii="Consolas" w:hAnsi="Consolas" w:cs="Consolas"/>
          <w:color w:val="0000FF"/>
          <w:sz w:val="14"/>
          <w:szCs w:val="14"/>
        </w:rPr>
        <w:t>&gt;</w:t>
      </w:r>
      <w:r w:rsidRPr="00CF3AB2">
        <w:rPr>
          <w:rFonts w:ascii="Consolas" w:hAnsi="Consolas" w:cs="Consolas"/>
          <w:color w:val="000000"/>
          <w:sz w:val="14"/>
          <w:szCs w:val="14"/>
        </w:rPr>
        <w:t>NSW</w:t>
      </w:r>
      <w:r w:rsidRPr="00CF3AB2">
        <w:rPr>
          <w:rFonts w:ascii="Consolas" w:hAnsi="Consolas" w:cs="Consolas"/>
          <w:color w:val="0000FF"/>
          <w:sz w:val="14"/>
          <w:szCs w:val="14"/>
        </w:rPr>
        <w:t>&lt;/</w:t>
      </w:r>
      <w:r w:rsidRPr="00CF3AB2">
        <w:rPr>
          <w:rFonts w:ascii="Consolas" w:hAnsi="Consolas" w:cs="Consolas"/>
          <w:color w:val="A31515"/>
          <w:sz w:val="14"/>
          <w:szCs w:val="14"/>
        </w:rPr>
        <w:t>StateCode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and must be 4 numerical characters.</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Postcode</w:t>
      </w:r>
      <w:r w:rsidRPr="00CF3AB2">
        <w:rPr>
          <w:rFonts w:ascii="Consolas" w:hAnsi="Consolas" w:cs="Consolas"/>
          <w:color w:val="0000FF"/>
          <w:sz w:val="14"/>
          <w:szCs w:val="14"/>
        </w:rPr>
        <w:t>&gt;</w:t>
      </w:r>
      <w:r w:rsidRPr="00CF3AB2">
        <w:rPr>
          <w:rFonts w:ascii="Consolas" w:hAnsi="Consolas" w:cs="Consolas"/>
          <w:color w:val="000000"/>
          <w:sz w:val="14"/>
          <w:szCs w:val="14"/>
        </w:rPr>
        <w:t>2000</w:t>
      </w:r>
      <w:r w:rsidRPr="00CF3AB2">
        <w:rPr>
          <w:rFonts w:ascii="Consolas" w:hAnsi="Consolas" w:cs="Consolas"/>
          <w:color w:val="0000FF"/>
          <w:sz w:val="14"/>
          <w:szCs w:val="14"/>
        </w:rPr>
        <w:t>&lt;/</w:t>
      </w:r>
      <w:r w:rsidRPr="00CF3AB2">
        <w:rPr>
          <w:rFonts w:ascii="Consolas" w:hAnsi="Consolas" w:cs="Consolas"/>
          <w:color w:val="A31515"/>
          <w:sz w:val="14"/>
          <w:szCs w:val="14"/>
        </w:rPr>
        <w:t>Postcode</w:t>
      </w:r>
      <w:r w:rsidRPr="00CF3AB2">
        <w:rPr>
          <w:rFonts w:ascii="Consolas" w:hAnsi="Consolas" w:cs="Consolas"/>
          <w:color w:val="0000FF"/>
          <w:sz w:val="14"/>
          <w:szCs w:val="14"/>
        </w:rPr>
        <w:t>&gt;</w:t>
      </w:r>
    </w:p>
    <w:p w:rsidR="0096254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ResidentialAddress</w:t>
      </w:r>
      <w:r w:rsidRPr="00CF3AB2">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Pr>
          <w:rFonts w:ascii="Consolas" w:hAnsi="Consolas" w:cs="Consolas"/>
          <w:color w:val="008000"/>
          <w:sz w:val="14"/>
          <w:szCs w:val="14"/>
        </w:rPr>
        <w:t>.</w:t>
      </w:r>
      <w:r w:rsidRPr="00D87B81">
        <w:rPr>
          <w:rFonts w:ascii="Consolas" w:hAnsi="Consolas" w:cs="Consolas"/>
          <w:color w:val="008000"/>
          <w:sz w:val="14"/>
          <w:szCs w:val="14"/>
        </w:rPr>
        <w:t xml:space="preserve"> </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lastRenderedPageBreak/>
        <w:t>&lt;</w:t>
      </w:r>
      <w:r w:rsidRPr="00BE0060">
        <w:rPr>
          <w:rFonts w:ascii="Consolas" w:hAnsi="Consolas" w:cs="Consolas"/>
          <w:color w:val="A31515"/>
          <w:sz w:val="14"/>
          <w:szCs w:val="14"/>
        </w:rPr>
        <w:t>HomelessIndicatorCode</w:t>
      </w:r>
      <w:r w:rsidRPr="00D87B81">
        <w:rPr>
          <w:rFonts w:ascii="Consolas" w:hAnsi="Consolas" w:cs="Consolas"/>
          <w:color w:val="0000FF"/>
          <w:sz w:val="14"/>
          <w:szCs w:val="14"/>
        </w:rPr>
        <w:t>&gt;</w:t>
      </w:r>
      <w:r w:rsidR="00E97D90">
        <w:rPr>
          <w:rFonts w:ascii="Consolas" w:hAnsi="Consolas" w:cs="Consolas"/>
          <w:color w:val="000000"/>
          <w:sz w:val="14"/>
          <w:szCs w:val="14"/>
        </w:rPr>
        <w:t>ATRISK</w:t>
      </w:r>
      <w:r w:rsidRPr="00D87B81">
        <w:rPr>
          <w:rFonts w:ascii="Consolas" w:hAnsi="Consolas" w:cs="Consolas"/>
          <w:color w:val="0000FF"/>
          <w:sz w:val="14"/>
          <w:szCs w:val="14"/>
        </w:rPr>
        <w:t>&lt;/</w:t>
      </w:r>
      <w:r w:rsidRPr="00BE0060">
        <w:rPr>
          <w:rFonts w:ascii="Consolas" w:hAnsi="Consolas" w:cs="Consolas"/>
          <w:color w:val="A31515"/>
          <w:sz w:val="14"/>
          <w:szCs w:val="14"/>
        </w:rPr>
        <w:t>HomelessIndicatorCode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HouseholdCompositionCode</w:t>
      </w:r>
      <w:r w:rsidRPr="00D87B81">
        <w:rPr>
          <w:rFonts w:ascii="Consolas" w:hAnsi="Consolas" w:cs="Consolas"/>
          <w:color w:val="0000FF"/>
          <w:sz w:val="14"/>
          <w:szCs w:val="14"/>
        </w:rPr>
        <w:t>&gt;</w:t>
      </w:r>
      <w:r w:rsidRPr="00D87B81">
        <w:rPr>
          <w:rFonts w:ascii="Consolas" w:hAnsi="Consolas" w:cs="Consolas"/>
          <w:color w:val="000000"/>
          <w:sz w:val="14"/>
          <w:szCs w:val="14"/>
        </w:rPr>
        <w:t>GROUP</w:t>
      </w:r>
      <w:r w:rsidRPr="00D87B81">
        <w:rPr>
          <w:rFonts w:ascii="Consolas" w:hAnsi="Consolas" w:cs="Consolas"/>
          <w:color w:val="0000FF"/>
          <w:sz w:val="14"/>
          <w:szCs w:val="14"/>
        </w:rPr>
        <w:t>&lt;/</w:t>
      </w:r>
      <w:r w:rsidRPr="00D87B81">
        <w:rPr>
          <w:rFonts w:ascii="Consolas" w:hAnsi="Consolas" w:cs="Consolas"/>
          <w:color w:val="A31515"/>
          <w:sz w:val="14"/>
          <w:szCs w:val="14"/>
        </w:rPr>
        <w:t>HouseholdCompositionCode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MainSourceOfIncomeCode</w:t>
      </w:r>
      <w:r w:rsidRPr="00D87B81">
        <w:rPr>
          <w:rFonts w:ascii="Consolas" w:hAnsi="Consolas" w:cs="Consolas"/>
          <w:color w:val="0000FF"/>
          <w:sz w:val="14"/>
          <w:szCs w:val="14"/>
        </w:rPr>
        <w:t>&gt;</w:t>
      </w:r>
      <w:r w:rsidRPr="00D87B81">
        <w:rPr>
          <w:rFonts w:ascii="Consolas" w:hAnsi="Consolas" w:cs="Consolas"/>
          <w:color w:val="000000"/>
          <w:sz w:val="14"/>
          <w:szCs w:val="14"/>
        </w:rPr>
        <w:t>NIL</w:t>
      </w:r>
      <w:r w:rsidRPr="00D87B81">
        <w:rPr>
          <w:rFonts w:ascii="Consolas" w:hAnsi="Consolas" w:cs="Consolas"/>
          <w:color w:val="0000FF"/>
          <w:sz w:val="14"/>
          <w:szCs w:val="14"/>
        </w:rPr>
        <w:t>&lt;/</w:t>
      </w:r>
      <w:r w:rsidRPr="00D87B81">
        <w:rPr>
          <w:rFonts w:ascii="Consolas" w:hAnsi="Consolas" w:cs="Consolas"/>
          <w:color w:val="A31515"/>
          <w:sz w:val="14"/>
          <w:szCs w:val="14"/>
        </w:rPr>
        <w:t>MainSourceOfIncomeCode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IncomeFrequencyCode</w:t>
      </w:r>
      <w:r w:rsidRPr="00D87B81">
        <w:rPr>
          <w:rFonts w:ascii="Consolas" w:hAnsi="Consolas" w:cs="Consolas"/>
          <w:color w:val="0000FF"/>
          <w:sz w:val="14"/>
          <w:szCs w:val="14"/>
        </w:rPr>
        <w:t>&gt;</w:t>
      </w:r>
      <w:r w:rsidRPr="00D87B81">
        <w:rPr>
          <w:rFonts w:ascii="Consolas" w:hAnsi="Consolas" w:cs="Consolas"/>
          <w:color w:val="000000"/>
          <w:sz w:val="14"/>
          <w:szCs w:val="14"/>
        </w:rPr>
        <w:t>FORTNIGHTLY</w:t>
      </w:r>
      <w:r w:rsidRPr="00D87B81">
        <w:rPr>
          <w:rFonts w:ascii="Consolas" w:hAnsi="Consolas" w:cs="Consolas"/>
          <w:color w:val="0000FF"/>
          <w:sz w:val="14"/>
          <w:szCs w:val="14"/>
        </w:rPr>
        <w:t>&lt;/</w:t>
      </w:r>
      <w:r w:rsidRPr="00D87B81">
        <w:rPr>
          <w:rFonts w:ascii="Consolas" w:hAnsi="Consolas" w:cs="Consolas"/>
          <w:color w:val="A31515"/>
          <w:sz w:val="14"/>
          <w:szCs w:val="14"/>
        </w:rPr>
        <w:t>IncomeFrequencyCode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w:t>
      </w:r>
      <w:r>
        <w:rPr>
          <w:rFonts w:ascii="Consolas" w:hAnsi="Consolas" w:cs="Consolas"/>
          <w:color w:val="008000"/>
          <w:sz w:val="14"/>
          <w:szCs w:val="14"/>
        </w:rPr>
        <w:t>,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IncomeAmount</w:t>
      </w:r>
      <w:r w:rsidRPr="00D87B81">
        <w:rPr>
          <w:rFonts w:ascii="Consolas" w:hAnsi="Consolas" w:cs="Consolas"/>
          <w:color w:val="0000FF"/>
          <w:sz w:val="14"/>
          <w:szCs w:val="14"/>
        </w:rPr>
        <w:t>&gt;</w:t>
      </w:r>
      <w:r w:rsidRPr="00D87B81">
        <w:rPr>
          <w:rFonts w:ascii="Consolas" w:hAnsi="Consolas" w:cs="Consolas"/>
          <w:color w:val="000000"/>
          <w:sz w:val="14"/>
          <w:szCs w:val="14"/>
        </w:rPr>
        <w:t>1</w:t>
      </w:r>
      <w:r w:rsidRPr="00D87B81">
        <w:rPr>
          <w:rFonts w:ascii="Consolas" w:hAnsi="Consolas" w:cs="Consolas"/>
          <w:color w:val="0000FF"/>
          <w:sz w:val="14"/>
          <w:szCs w:val="14"/>
        </w:rPr>
        <w:t>&lt;/</w:t>
      </w:r>
      <w:r w:rsidRPr="00D87B81">
        <w:rPr>
          <w:rFonts w:ascii="Consolas" w:hAnsi="Consolas" w:cs="Consolas"/>
          <w:color w:val="A31515"/>
          <w:sz w:val="14"/>
          <w:szCs w:val="14"/>
        </w:rPr>
        <w:t>IncomeAmount</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w:t>
      </w:r>
      <w:r>
        <w:rPr>
          <w:rFonts w:ascii="Consolas" w:hAnsi="Consolas" w:cs="Consolas"/>
          <w:color w:val="008000"/>
          <w:sz w:val="14"/>
          <w:szCs w:val="14"/>
        </w:rPr>
        <w:t>,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FirstArrivalYear</w:t>
      </w:r>
      <w:r w:rsidRPr="00D87B81">
        <w:rPr>
          <w:rFonts w:ascii="Consolas" w:hAnsi="Consolas" w:cs="Consolas"/>
          <w:color w:val="0000FF"/>
          <w:sz w:val="14"/>
          <w:szCs w:val="14"/>
        </w:rPr>
        <w:t>&gt;</w:t>
      </w:r>
      <w:r w:rsidRPr="00D87B81">
        <w:rPr>
          <w:rFonts w:ascii="Consolas" w:hAnsi="Consolas" w:cs="Consolas"/>
          <w:color w:val="000000"/>
          <w:sz w:val="14"/>
          <w:szCs w:val="14"/>
        </w:rPr>
        <w:t>2014</w:t>
      </w:r>
      <w:r w:rsidRPr="00D87B81">
        <w:rPr>
          <w:rFonts w:ascii="Consolas" w:hAnsi="Consolas" w:cs="Consolas"/>
          <w:color w:val="0000FF"/>
          <w:sz w:val="14"/>
          <w:szCs w:val="14"/>
        </w:rPr>
        <w:t>&lt;/</w:t>
      </w:r>
      <w:r w:rsidRPr="00D87B81">
        <w:rPr>
          <w:rFonts w:ascii="Consolas" w:hAnsi="Consolas" w:cs="Consolas"/>
          <w:color w:val="A31515"/>
          <w:sz w:val="14"/>
          <w:szCs w:val="14"/>
        </w:rPr>
        <w:t>FirstArrivalYear</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valid value (Month)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FirstArrivalMonth</w:t>
      </w:r>
      <w:r w:rsidRPr="00D87B81">
        <w:rPr>
          <w:rFonts w:ascii="Consolas" w:hAnsi="Consolas" w:cs="Consolas"/>
          <w:color w:val="0000FF"/>
          <w:sz w:val="14"/>
          <w:szCs w:val="14"/>
        </w:rPr>
        <w:t>&gt;</w:t>
      </w:r>
      <w:r w:rsidRPr="00D87B81">
        <w:rPr>
          <w:rFonts w:ascii="Consolas" w:hAnsi="Consolas" w:cs="Consolas"/>
          <w:color w:val="000000"/>
          <w:sz w:val="14"/>
          <w:szCs w:val="14"/>
        </w:rPr>
        <w:t>February</w:t>
      </w:r>
      <w:r w:rsidRPr="00D87B81">
        <w:rPr>
          <w:rFonts w:ascii="Consolas" w:hAnsi="Consolas" w:cs="Consolas"/>
          <w:color w:val="0000FF"/>
          <w:sz w:val="14"/>
          <w:szCs w:val="14"/>
        </w:rPr>
        <w:t>&lt;/</w:t>
      </w:r>
      <w:r w:rsidRPr="00D87B81">
        <w:rPr>
          <w:rFonts w:ascii="Consolas" w:hAnsi="Consolas" w:cs="Consolas"/>
          <w:color w:val="A31515"/>
          <w:sz w:val="14"/>
          <w:szCs w:val="14"/>
        </w:rPr>
        <w:t>FirstArrivalMonth</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MigrationVisaCategoryCode</w:t>
      </w:r>
      <w:r w:rsidRPr="00D87B81">
        <w:rPr>
          <w:rFonts w:ascii="Consolas" w:hAnsi="Consolas" w:cs="Consolas"/>
          <w:color w:val="0000FF"/>
          <w:sz w:val="14"/>
          <w:szCs w:val="14"/>
        </w:rPr>
        <w:t>&gt;</w:t>
      </w:r>
      <w:r w:rsidRPr="00D87B81">
        <w:rPr>
          <w:rFonts w:ascii="Consolas" w:hAnsi="Consolas" w:cs="Consolas"/>
          <w:color w:val="000000"/>
          <w:sz w:val="14"/>
          <w:szCs w:val="14"/>
        </w:rPr>
        <w:t>SKILLED</w:t>
      </w:r>
      <w:r w:rsidRPr="00D87B81">
        <w:rPr>
          <w:rFonts w:ascii="Consolas" w:hAnsi="Consolas" w:cs="Consolas"/>
          <w:color w:val="0000FF"/>
          <w:sz w:val="14"/>
          <w:szCs w:val="14"/>
        </w:rPr>
        <w:t>&lt;/</w:t>
      </w:r>
      <w:r w:rsidRPr="00D87B81">
        <w:rPr>
          <w:rFonts w:ascii="Consolas" w:hAnsi="Consolas" w:cs="Consolas"/>
          <w:color w:val="A31515"/>
          <w:sz w:val="14"/>
          <w:szCs w:val="14"/>
        </w:rPr>
        <w:t>MigrationVisaCategoryCode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87B81">
        <w:rPr>
          <w:rFonts w:ascii="Consolas" w:hAnsi="Consolas" w:cs="Consolas"/>
          <w:color w:val="0000FF"/>
          <w:sz w:val="14"/>
          <w:szCs w:val="14"/>
        </w:rPr>
        <w:t>&lt;</w:t>
      </w:r>
      <w:r w:rsidRPr="00D87B81">
        <w:rPr>
          <w:rFonts w:ascii="Consolas" w:hAnsi="Consolas" w:cs="Consolas"/>
          <w:color w:val="A31515"/>
          <w:sz w:val="14"/>
          <w:szCs w:val="14"/>
        </w:rPr>
        <w:t>AncestryCode</w:t>
      </w:r>
      <w:r w:rsidRPr="00D87B81">
        <w:rPr>
          <w:rFonts w:ascii="Consolas" w:hAnsi="Consolas" w:cs="Consolas"/>
          <w:color w:val="0000FF"/>
          <w:sz w:val="14"/>
          <w:szCs w:val="14"/>
        </w:rPr>
        <w:t>&gt;</w:t>
      </w:r>
      <w:r w:rsidRPr="00D87B81">
        <w:rPr>
          <w:rFonts w:ascii="Consolas" w:hAnsi="Consolas" w:cs="Consolas"/>
          <w:color w:val="000000"/>
          <w:sz w:val="14"/>
          <w:szCs w:val="14"/>
        </w:rPr>
        <w:t>1103</w:t>
      </w:r>
      <w:r w:rsidRPr="00D87B81">
        <w:rPr>
          <w:rFonts w:ascii="Consolas" w:hAnsi="Consolas" w:cs="Consolas"/>
          <w:color w:val="0000FF"/>
          <w:sz w:val="14"/>
          <w:szCs w:val="14"/>
        </w:rPr>
        <w:t>&lt;/</w:t>
      </w:r>
      <w:r w:rsidRPr="00D87B81">
        <w:rPr>
          <w:rFonts w:ascii="Consolas" w:hAnsi="Consolas" w:cs="Consolas"/>
          <w:color w:val="A31515"/>
          <w:sz w:val="14"/>
          <w:szCs w:val="14"/>
        </w:rPr>
        <w:t>AncestryCode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provided</w:t>
      </w:r>
      <w:r w:rsidRPr="00D87B81">
        <w:rPr>
          <w:rFonts w:ascii="Consolas" w:hAnsi="Consolas" w:cs="Consolas"/>
          <w:color w:val="0000FF"/>
          <w:sz w:val="14"/>
          <w:szCs w:val="14"/>
        </w:rPr>
        <w:t>--&gt;</w:t>
      </w:r>
    </w:p>
    <w:p w:rsidR="00EF202A"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EducationLevelCode</w:t>
      </w:r>
      <w:r w:rsidRPr="00D87B81">
        <w:rPr>
          <w:rFonts w:ascii="Consolas" w:hAnsi="Consolas" w:cs="Consolas"/>
          <w:color w:val="0000FF"/>
          <w:sz w:val="14"/>
          <w:szCs w:val="14"/>
        </w:rPr>
        <w:t>&gt;</w:t>
      </w:r>
      <w:r w:rsidRPr="00BE0060">
        <w:rPr>
          <w:rFonts w:ascii="Consolas" w:hAnsi="Consolas" w:cs="Consolas"/>
          <w:color w:val="000000"/>
          <w:sz w:val="14"/>
          <w:szCs w:val="14"/>
        </w:rPr>
        <w:t>ADVDIPLOMA</w:t>
      </w:r>
      <w:r w:rsidRPr="00D87B81">
        <w:rPr>
          <w:rFonts w:ascii="Consolas" w:hAnsi="Consolas" w:cs="Consolas"/>
          <w:color w:val="0000FF"/>
          <w:sz w:val="14"/>
          <w:szCs w:val="14"/>
        </w:rPr>
        <w:t>&lt;/</w:t>
      </w:r>
      <w:r w:rsidRPr="00BE0060">
        <w:rPr>
          <w:rFonts w:ascii="Consolas" w:hAnsi="Consolas" w:cs="Consolas"/>
          <w:color w:val="A31515"/>
          <w:sz w:val="14"/>
          <w:szCs w:val="14"/>
        </w:rPr>
        <w:t>EducationLevelCode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w:t>
      </w:r>
      <w:r>
        <w:rPr>
          <w:rFonts w:ascii="Consolas" w:hAnsi="Consolas" w:cs="Consolas"/>
          <w:color w:val="008000"/>
          <w:sz w:val="14"/>
          <w:szCs w:val="14"/>
        </w:rPr>
        <w:t>ded</w:t>
      </w:r>
      <w:r w:rsidRPr="00D87B81">
        <w:rPr>
          <w:rFonts w:ascii="Consolas" w:hAnsi="Consolas" w:cs="Consolas"/>
          <w:color w:val="0000FF"/>
          <w:sz w:val="14"/>
          <w:szCs w:val="14"/>
        </w:rPr>
        <w:t>--&gt;</w:t>
      </w:r>
    </w:p>
    <w:p w:rsidR="00EF202A"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EmploymentStatusCode</w:t>
      </w:r>
      <w:r w:rsidRPr="00D87B81">
        <w:rPr>
          <w:rFonts w:ascii="Consolas" w:hAnsi="Consolas" w:cs="Consolas"/>
          <w:color w:val="0000FF"/>
          <w:sz w:val="14"/>
          <w:szCs w:val="14"/>
        </w:rPr>
        <w:t>&gt;</w:t>
      </w:r>
      <w:r w:rsidRPr="00BE0060">
        <w:rPr>
          <w:rFonts w:ascii="Consolas" w:hAnsi="Consolas" w:cs="Consolas"/>
          <w:color w:val="000000"/>
          <w:sz w:val="14"/>
          <w:szCs w:val="14"/>
        </w:rPr>
        <w:t>CARING</w:t>
      </w:r>
      <w:r w:rsidRPr="00D87B81">
        <w:rPr>
          <w:rFonts w:ascii="Consolas" w:hAnsi="Consolas" w:cs="Consolas"/>
          <w:color w:val="0000FF"/>
          <w:sz w:val="14"/>
          <w:szCs w:val="14"/>
        </w:rPr>
        <w:t>&lt;/</w:t>
      </w:r>
      <w:r w:rsidRPr="00BE0060">
        <w:rPr>
          <w:rFonts w:ascii="Consolas" w:hAnsi="Consolas" w:cs="Consolas"/>
          <w:color w:val="A31515"/>
          <w:sz w:val="14"/>
          <w:szCs w:val="14"/>
        </w:rPr>
        <w:t>EmploymentStatusCode</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Not mandatory</w:t>
      </w:r>
      <w:r>
        <w:rPr>
          <w:rFonts w:ascii="Consolas" w:hAnsi="Consolas" w:cs="Consolas"/>
          <w:color w:val="008000"/>
          <w:sz w:val="14"/>
          <w:szCs w:val="14"/>
        </w:rPr>
        <w:t xml:space="preserve">, </w:t>
      </w:r>
      <w:r w:rsidRPr="00D87B81">
        <w:rPr>
          <w:rFonts w:ascii="Consolas" w:hAnsi="Consolas" w:cs="Consolas"/>
          <w:color w:val="008000"/>
          <w:sz w:val="14"/>
          <w:szCs w:val="14"/>
        </w:rPr>
        <w:t>If element is present in the XML,</w:t>
      </w:r>
      <w:r>
        <w:rPr>
          <w:rFonts w:ascii="Consolas" w:hAnsi="Consolas" w:cs="Consolas"/>
          <w:color w:val="008000"/>
          <w:sz w:val="14"/>
          <w:szCs w:val="14"/>
        </w:rPr>
        <w:t xml:space="preserve"> </w:t>
      </w:r>
      <w:r w:rsidRPr="00D87B81">
        <w:rPr>
          <w:rFonts w:ascii="Consolas" w:hAnsi="Consolas" w:cs="Consolas"/>
          <w:color w:val="008000"/>
          <w:sz w:val="14"/>
          <w:szCs w:val="14"/>
        </w:rPr>
        <w:t>Values allowed true or false</w:t>
      </w:r>
      <w:r>
        <w:rPr>
          <w:rFonts w:ascii="Consolas" w:hAnsi="Consolas" w:cs="Consolas"/>
          <w:color w:val="008000"/>
          <w:sz w:val="14"/>
          <w:szCs w:val="14"/>
        </w:rPr>
        <w:t xml:space="preserve"> in lower case</w:t>
      </w:r>
      <w:r w:rsidRPr="00D87B81">
        <w:rPr>
          <w:rFonts w:ascii="Consolas" w:hAnsi="Consolas" w:cs="Consolas"/>
          <w:color w:val="0000FF"/>
          <w:sz w:val="14"/>
          <w:szCs w:val="14"/>
        </w:rPr>
        <w:t>--&gt;</w:t>
      </w:r>
    </w:p>
    <w:p w:rsidR="00EF202A"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IsClientACarer</w:t>
      </w:r>
      <w:r w:rsidRPr="00D87B81">
        <w:rPr>
          <w:rFonts w:ascii="Consolas" w:hAnsi="Consolas" w:cs="Consolas"/>
          <w:color w:val="0000FF"/>
          <w:sz w:val="14"/>
          <w:szCs w:val="14"/>
        </w:rPr>
        <w:t>&gt;</w:t>
      </w:r>
      <w:r>
        <w:rPr>
          <w:rFonts w:ascii="Consolas" w:hAnsi="Consolas" w:cs="Consolas"/>
          <w:color w:val="000000"/>
          <w:sz w:val="14"/>
          <w:szCs w:val="14"/>
        </w:rPr>
        <w:t>false</w:t>
      </w:r>
      <w:r w:rsidRPr="00D87B81">
        <w:rPr>
          <w:rFonts w:ascii="Consolas" w:hAnsi="Consolas" w:cs="Consolas"/>
          <w:color w:val="0000FF"/>
          <w:sz w:val="14"/>
          <w:szCs w:val="14"/>
        </w:rPr>
        <w:t>&lt;/</w:t>
      </w:r>
      <w:r w:rsidRPr="00BE0060">
        <w:rPr>
          <w:rFonts w:ascii="Consolas" w:hAnsi="Consolas" w:cs="Consolas"/>
          <w:color w:val="A31515"/>
          <w:sz w:val="14"/>
          <w:szCs w:val="14"/>
        </w:rPr>
        <w:t>IsClientACarer</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Pr>
          <w:rFonts w:ascii="Consolas" w:hAnsi="Consolas" w:cs="Consolas"/>
          <w:color w:val="008000"/>
          <w:sz w:val="14"/>
          <w:szCs w:val="14"/>
        </w:rPr>
        <w:t>Not mandatory</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D87B81">
        <w:rPr>
          <w:rFonts w:ascii="Consolas" w:hAnsi="Consolas" w:cs="Consolas"/>
          <w:color w:val="008000"/>
          <w:sz w:val="14"/>
          <w:szCs w:val="14"/>
        </w:rPr>
        <w:t>If element is present in the XML, then a value must be provi</w:t>
      </w:r>
      <w:r>
        <w:rPr>
          <w:rFonts w:ascii="Consolas" w:hAnsi="Consolas" w:cs="Consolas"/>
          <w:color w:val="008000"/>
          <w:sz w:val="14"/>
          <w:szCs w:val="14"/>
        </w:rPr>
        <w:t>ded</w:t>
      </w:r>
      <w:r w:rsidRPr="00D87B81">
        <w:rPr>
          <w:rFonts w:ascii="Consolas" w:hAnsi="Consolas" w:cs="Consolas"/>
          <w:color w:val="0000FF"/>
          <w:sz w:val="14"/>
          <w:szCs w:val="14"/>
        </w:rPr>
        <w:t>--&gt;</w:t>
      </w:r>
    </w:p>
    <w:p w:rsidR="00EF202A" w:rsidRPr="00D87B81" w:rsidRDefault="00EF202A" w:rsidP="00EF202A">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D87B81">
        <w:rPr>
          <w:rFonts w:ascii="Consolas" w:hAnsi="Consolas" w:cs="Consolas"/>
          <w:color w:val="0000FF"/>
          <w:sz w:val="14"/>
          <w:szCs w:val="14"/>
        </w:rPr>
        <w:t>&lt;</w:t>
      </w:r>
      <w:r w:rsidRPr="00BE0060">
        <w:rPr>
          <w:rFonts w:ascii="Consolas" w:hAnsi="Consolas" w:cs="Consolas"/>
          <w:color w:val="A31515"/>
          <w:sz w:val="14"/>
          <w:szCs w:val="14"/>
        </w:rPr>
        <w:t>NDISEligibilityCode</w:t>
      </w:r>
      <w:r w:rsidRPr="00D87B81">
        <w:rPr>
          <w:rFonts w:ascii="Consolas" w:hAnsi="Consolas" w:cs="Consolas"/>
          <w:color w:val="0000FF"/>
          <w:sz w:val="14"/>
          <w:szCs w:val="14"/>
        </w:rPr>
        <w:t>&gt;</w:t>
      </w:r>
      <w:r w:rsidR="00A17881">
        <w:rPr>
          <w:rFonts w:ascii="Consolas" w:hAnsi="Consolas" w:cs="Consolas"/>
          <w:color w:val="000000"/>
          <w:sz w:val="14"/>
          <w:szCs w:val="14"/>
        </w:rPr>
        <w:t>ELIGIBLE</w:t>
      </w:r>
      <w:r w:rsidRPr="00D87B81">
        <w:rPr>
          <w:rFonts w:ascii="Consolas" w:hAnsi="Consolas" w:cs="Consolas"/>
          <w:color w:val="0000FF"/>
          <w:sz w:val="14"/>
          <w:szCs w:val="14"/>
        </w:rPr>
        <w:t>&lt;/</w:t>
      </w:r>
      <w:r w:rsidRPr="00BE0060">
        <w:rPr>
          <w:rFonts w:ascii="Consolas" w:hAnsi="Consolas" w:cs="Consolas"/>
          <w:color w:val="A31515"/>
          <w:sz w:val="14"/>
          <w:szCs w:val="14"/>
        </w:rPr>
        <w:t>NDISEligibilityCode</w:t>
      </w:r>
      <w:r w:rsidRPr="00D87B81">
        <w:rPr>
          <w:rFonts w:ascii="Consolas" w:hAnsi="Consolas" w:cs="Consolas"/>
          <w:color w:val="0000FF"/>
          <w:sz w:val="14"/>
          <w:szCs w:val="14"/>
        </w:rPr>
        <w:t>&gt;</w:t>
      </w:r>
    </w:p>
    <w:p w:rsidR="003F1EF4" w:rsidRPr="00CF3AB2" w:rsidRDefault="003F1EF4"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w:t>
      </w:r>
      <w:r w:rsidRPr="00CF3AB2">
        <w:rPr>
          <w:rFonts w:ascii="Consolas" w:hAnsi="Consolas" w:cs="Consolas"/>
          <w:color w:val="0000FF"/>
          <w:sz w:val="14"/>
          <w:szCs w:val="14"/>
        </w:rPr>
        <w:t>&gt;</w:t>
      </w:r>
    </w:p>
    <w:p w:rsidR="00962542" w:rsidRDefault="00345ED6"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Pr>
          <w:rFonts w:ascii="Consolas" w:hAnsi="Consolas" w:cs="Consolas"/>
          <w:color w:val="0000FF"/>
          <w:sz w:val="14"/>
          <w:szCs w:val="14"/>
        </w:rPr>
        <w:t xml:space="preserve"> </w:t>
      </w:r>
      <w:r w:rsidR="008B3E02">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Clients</w:t>
      </w:r>
      <w:r w:rsidR="003F1EF4" w:rsidRPr="00CF3AB2">
        <w:rPr>
          <w:rFonts w:ascii="Consolas" w:hAnsi="Consolas" w:cs="Consolas"/>
          <w:color w:val="0000FF"/>
          <w:sz w:val="14"/>
          <w:szCs w:val="14"/>
        </w:rPr>
        <w:t>&gt;</w:t>
      </w:r>
    </w:p>
    <w:p w:rsidR="00962542" w:rsidRPr="00CF3AB2" w:rsidRDefault="00962542" w:rsidP="0096254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p>
    <w:p w:rsidR="003F1EF4" w:rsidRPr="00CF3AB2" w:rsidRDefault="003F1EF4" w:rsidP="00F613ED">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Case must be provided.</w:t>
      </w:r>
      <w:r w:rsidRPr="00CF3AB2">
        <w:rPr>
          <w:rFonts w:ascii="Consolas" w:hAnsi="Consolas" w:cs="Consolas"/>
          <w:color w:val="0000FF"/>
          <w:sz w:val="14"/>
          <w:szCs w:val="14"/>
        </w:rPr>
        <w:t>--&gt;</w:t>
      </w:r>
    </w:p>
    <w:p w:rsidR="0097089F" w:rsidRDefault="003F1EF4"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Cases</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r w:rsidRPr="00CF3AB2">
        <w:rPr>
          <w:rFonts w:ascii="Consolas" w:hAnsi="Consolas" w:cs="Consolas"/>
          <w:color w:val="000000"/>
          <w:sz w:val="14"/>
          <w:szCs w:val="14"/>
        </w:rPr>
        <w:t>CA</w:t>
      </w:r>
      <w:r w:rsidR="00E07C9E">
        <w:rPr>
          <w:rFonts w:ascii="Consolas" w:hAnsi="Consolas" w:cs="Consolas"/>
          <w:color w:val="000000"/>
          <w:sz w:val="14"/>
          <w:szCs w:val="14"/>
        </w:rPr>
        <w:t>0050</w:t>
      </w: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integers</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OutletActivityId</w:t>
      </w:r>
      <w:r w:rsidRPr="00CF3AB2">
        <w:rPr>
          <w:rFonts w:ascii="Consolas" w:hAnsi="Consolas" w:cs="Consolas"/>
          <w:color w:val="0000FF"/>
          <w:sz w:val="14"/>
          <w:szCs w:val="14"/>
        </w:rPr>
        <w:t>&gt;</w:t>
      </w:r>
      <w:r w:rsidRPr="00CF3AB2">
        <w:rPr>
          <w:rFonts w:ascii="Consolas" w:hAnsi="Consolas" w:cs="Consolas"/>
          <w:color w:val="000000"/>
          <w:sz w:val="14"/>
          <w:szCs w:val="14"/>
        </w:rPr>
        <w:t>12</w:t>
      </w:r>
      <w:r w:rsidRPr="00CF3AB2">
        <w:rPr>
          <w:rFonts w:ascii="Consolas" w:hAnsi="Consolas" w:cs="Consolas"/>
          <w:color w:val="0000FF"/>
          <w:sz w:val="14"/>
          <w:szCs w:val="14"/>
        </w:rPr>
        <w:t>&lt;/</w:t>
      </w:r>
      <w:r w:rsidRPr="00CF3AB2">
        <w:rPr>
          <w:rFonts w:ascii="Consolas" w:hAnsi="Consolas" w:cs="Consolas"/>
          <w:color w:val="A31515"/>
          <w:sz w:val="14"/>
          <w:szCs w:val="14"/>
        </w:rPr>
        <w:t>OutletActivityId</w:t>
      </w:r>
      <w:r w:rsidRPr="00CF3AB2">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If element is present in the XML,</w:t>
      </w:r>
      <w:r>
        <w:rPr>
          <w:rFonts w:ascii="Consolas" w:hAnsi="Consolas" w:cs="Consolas"/>
          <w:color w:val="008000"/>
          <w:sz w:val="14"/>
          <w:szCs w:val="14"/>
        </w:rPr>
        <w:t xml:space="preserve"> the </w:t>
      </w:r>
      <w:r w:rsidRPr="007F6D00">
        <w:rPr>
          <w:rFonts w:ascii="Consolas" w:hAnsi="Consolas" w:cs="Consolas"/>
          <w:color w:val="008000"/>
          <w:sz w:val="14"/>
          <w:szCs w:val="14"/>
        </w:rPr>
        <w:t xml:space="preserve">Values allowed </w:t>
      </w:r>
      <w:r>
        <w:rPr>
          <w:rFonts w:ascii="Consolas" w:hAnsi="Consolas" w:cs="Consolas"/>
          <w:color w:val="008000"/>
          <w:sz w:val="14"/>
          <w:szCs w:val="14"/>
        </w:rPr>
        <w:t xml:space="preserve">is </w:t>
      </w:r>
      <w:r w:rsidRPr="007F6D00">
        <w:rPr>
          <w:rFonts w:ascii="Consolas" w:hAnsi="Consolas" w:cs="Consolas"/>
          <w:color w:val="008000"/>
          <w:sz w:val="14"/>
          <w:szCs w:val="14"/>
        </w:rPr>
        <w:t xml:space="preserve">integers between 0 - 999 </w:t>
      </w:r>
      <w:r w:rsidRPr="007F6D00">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A31515"/>
          <w:sz w:val="14"/>
          <w:szCs w:val="14"/>
        </w:rPr>
        <w:t>TotalNumberOfUnidentifiedClients</w:t>
      </w:r>
      <w:r w:rsidRPr="007F6D00">
        <w:rPr>
          <w:rFonts w:ascii="Consolas" w:hAnsi="Consolas" w:cs="Consolas"/>
          <w:color w:val="0000FF"/>
          <w:sz w:val="14"/>
          <w:szCs w:val="14"/>
        </w:rPr>
        <w:t>&gt;</w:t>
      </w:r>
      <w:r w:rsidRPr="007F6D00">
        <w:rPr>
          <w:rFonts w:ascii="Consolas" w:hAnsi="Consolas" w:cs="Consolas"/>
          <w:color w:val="000000"/>
          <w:sz w:val="14"/>
          <w:szCs w:val="14"/>
        </w:rPr>
        <w:t>0</w:t>
      </w:r>
      <w:r w:rsidRPr="007F6D00">
        <w:rPr>
          <w:rFonts w:ascii="Consolas" w:hAnsi="Consolas" w:cs="Consolas"/>
          <w:color w:val="0000FF"/>
          <w:sz w:val="14"/>
          <w:szCs w:val="14"/>
        </w:rPr>
        <w:t>&lt;/</w:t>
      </w:r>
      <w:r w:rsidRPr="007F6D00">
        <w:rPr>
          <w:rFonts w:ascii="Consolas" w:hAnsi="Consolas" w:cs="Consolas"/>
          <w:color w:val="A31515"/>
          <w:sz w:val="14"/>
          <w:szCs w:val="14"/>
        </w:rPr>
        <w:t>TotalNumberOfUnidentifiedClients</w:t>
      </w:r>
      <w:r w:rsidRPr="007F6D00">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082FEC">
        <w:rPr>
          <w:rFonts w:ascii="Consolas" w:hAnsi="Consolas" w:cs="Consolas"/>
          <w:color w:val="A31515"/>
          <w:sz w:val="14"/>
          <w:szCs w:val="14"/>
        </w:rPr>
        <w:t>ClientAttendanceProfileCode</w:t>
      </w:r>
      <w:r w:rsidRPr="007F6D00">
        <w:rPr>
          <w:rFonts w:ascii="Consolas" w:hAnsi="Consolas" w:cs="Consolas"/>
          <w:color w:val="0000FF"/>
          <w:sz w:val="14"/>
          <w:szCs w:val="14"/>
        </w:rPr>
        <w:t>&gt;</w:t>
      </w:r>
      <w:r w:rsidR="00303FBF">
        <w:rPr>
          <w:rFonts w:ascii="Consolas" w:hAnsi="Consolas" w:cs="Consolas"/>
          <w:color w:val="000000"/>
          <w:sz w:val="14"/>
          <w:szCs w:val="14"/>
        </w:rPr>
        <w:t>PSGROUP</w:t>
      </w:r>
      <w:r w:rsidRPr="007F6D00">
        <w:rPr>
          <w:rFonts w:ascii="Consolas" w:hAnsi="Consolas" w:cs="Consolas"/>
          <w:color w:val="0000FF"/>
          <w:sz w:val="14"/>
          <w:szCs w:val="14"/>
        </w:rPr>
        <w:t>&lt;/</w:t>
      </w:r>
      <w:r w:rsidRPr="00082FEC">
        <w:rPr>
          <w:rFonts w:ascii="Consolas" w:hAnsi="Consolas" w:cs="Consolas"/>
          <w:color w:val="A31515"/>
          <w:sz w:val="14"/>
          <w:szCs w:val="14"/>
        </w:rPr>
        <w:t>ClientAttendanceProfileCode</w:t>
      </w:r>
      <w:r w:rsidRPr="007F6D00">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Client must be provided.</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CaseClients</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CaseClient</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r w:rsidRPr="00CF3AB2">
        <w:rPr>
          <w:rFonts w:ascii="Consolas" w:hAnsi="Consolas" w:cs="Consolas"/>
          <w:color w:val="000000"/>
          <w:sz w:val="14"/>
          <w:szCs w:val="14"/>
        </w:rPr>
        <w:t>CL</w:t>
      </w:r>
      <w:r w:rsidR="00E07C9E">
        <w:rPr>
          <w:rFonts w:ascii="Consolas" w:hAnsi="Consolas" w:cs="Consolas"/>
          <w:color w:val="000000"/>
          <w:sz w:val="14"/>
          <w:szCs w:val="14"/>
        </w:rPr>
        <w:t>0012</w:t>
      </w: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must be provided.</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ReferralSourceCode</w:t>
      </w:r>
      <w:r w:rsidRPr="00CF3AB2">
        <w:rPr>
          <w:rFonts w:ascii="Consolas" w:hAnsi="Consolas" w:cs="Consolas"/>
          <w:color w:val="0000FF"/>
          <w:sz w:val="14"/>
          <w:szCs w:val="14"/>
        </w:rPr>
        <w:t>&gt;</w:t>
      </w:r>
      <w:r w:rsidRPr="00CF3AB2">
        <w:rPr>
          <w:rFonts w:ascii="Consolas" w:hAnsi="Consolas" w:cs="Consolas"/>
          <w:color w:val="000000"/>
          <w:sz w:val="14"/>
          <w:szCs w:val="14"/>
        </w:rPr>
        <w:t>CENTRELINK</w:t>
      </w:r>
      <w:r w:rsidRPr="00CF3AB2">
        <w:rPr>
          <w:rFonts w:ascii="Consolas" w:hAnsi="Consolas" w:cs="Consolas"/>
          <w:color w:val="0000FF"/>
          <w:sz w:val="14"/>
          <w:szCs w:val="14"/>
        </w:rPr>
        <w:t>&lt;/</w:t>
      </w:r>
      <w:r w:rsidRPr="00CF3AB2">
        <w:rPr>
          <w:rFonts w:ascii="Consolas" w:hAnsi="Consolas" w:cs="Consolas"/>
          <w:color w:val="A31515"/>
          <w:sz w:val="14"/>
          <w:szCs w:val="14"/>
        </w:rPr>
        <w:t>ReferralSourceCode</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If element is present in the XML, then </w:t>
      </w:r>
      <w:r w:rsidR="00CE0D54" w:rsidRPr="00CF3AB2">
        <w:rPr>
          <w:rFonts w:ascii="Consolas" w:hAnsi="Consolas" w:cs="Consolas"/>
          <w:color w:val="008000"/>
          <w:sz w:val="14"/>
          <w:szCs w:val="14"/>
        </w:rPr>
        <w:t>at least</w:t>
      </w:r>
      <w:r w:rsidRPr="00CF3AB2">
        <w:rPr>
          <w:rFonts w:ascii="Consolas" w:hAnsi="Consolas" w:cs="Consolas"/>
          <w:color w:val="008000"/>
          <w:sz w:val="14"/>
          <w:szCs w:val="14"/>
        </w:rPr>
        <w:t xml:space="preserve"> 1 ReasonForAssistance must be provided.</w:t>
      </w:r>
      <w:r w:rsidRPr="00CF3AB2">
        <w:rPr>
          <w:rFonts w:ascii="Consolas" w:hAnsi="Consolas" w:cs="Consolas"/>
          <w:color w:val="0000FF"/>
          <w:sz w:val="14"/>
          <w:szCs w:val="14"/>
        </w:rPr>
        <w:t>--&gt;</w:t>
      </w:r>
    </w:p>
    <w:p w:rsidR="0097089F" w:rsidRDefault="003F1EF4" w:rsidP="0097089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ReasonsForAssistance</w:t>
      </w:r>
      <w:r w:rsidRPr="00CF3AB2">
        <w:rPr>
          <w:rFonts w:ascii="Consolas" w:hAnsi="Consolas" w:cs="Consolas"/>
          <w:color w:val="0000FF"/>
          <w:sz w:val="14"/>
          <w:szCs w:val="14"/>
        </w:rPr>
        <w:t>&gt;</w:t>
      </w:r>
    </w:p>
    <w:p w:rsidR="0097089F" w:rsidRDefault="003F1EF4" w:rsidP="003208E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w:t>
      </w:r>
      <w:r w:rsidRPr="00CF3AB2">
        <w:rPr>
          <w:rFonts w:ascii="Consolas" w:hAnsi="Consolas" w:cs="Consolas"/>
          <w:color w:val="0000FF"/>
          <w:sz w:val="14"/>
          <w:szCs w:val="14"/>
        </w:rPr>
        <w:t>&gt;</w:t>
      </w:r>
    </w:p>
    <w:p w:rsidR="0097089F"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97089F"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ReasonForAssistanceCode</w:t>
      </w:r>
      <w:r w:rsidRPr="00CF3AB2">
        <w:rPr>
          <w:rFonts w:ascii="Consolas" w:hAnsi="Consolas" w:cs="Consolas"/>
          <w:color w:val="0000FF"/>
          <w:sz w:val="14"/>
          <w:szCs w:val="14"/>
        </w:rPr>
        <w:t>&gt;</w:t>
      </w:r>
      <w:r w:rsidRPr="00CF3AB2">
        <w:rPr>
          <w:rFonts w:ascii="Consolas" w:hAnsi="Consolas" w:cs="Consolas"/>
          <w:color w:val="000000"/>
          <w:sz w:val="14"/>
          <w:szCs w:val="14"/>
        </w:rPr>
        <w:t>FAMILY</w:t>
      </w:r>
      <w:r w:rsidRPr="00CF3AB2">
        <w:rPr>
          <w:rFonts w:ascii="Consolas" w:hAnsi="Consolas" w:cs="Consolas"/>
          <w:color w:val="0000FF"/>
          <w:sz w:val="14"/>
          <w:szCs w:val="14"/>
        </w:rPr>
        <w:t>&lt;/</w:t>
      </w:r>
      <w:r w:rsidRPr="00CF3AB2">
        <w:rPr>
          <w:rFonts w:ascii="Consolas" w:hAnsi="Consolas" w:cs="Consolas"/>
          <w:color w:val="A31515"/>
          <w:sz w:val="14"/>
          <w:szCs w:val="14"/>
        </w:rPr>
        <w:t>ReasonForAssistanceCode</w:t>
      </w:r>
      <w:r w:rsidRPr="00CF3AB2">
        <w:rPr>
          <w:rFonts w:ascii="Consolas" w:hAnsi="Consolas" w:cs="Consolas"/>
          <w:color w:val="0000FF"/>
          <w:sz w:val="14"/>
          <w:szCs w:val="14"/>
        </w:rPr>
        <w:t>&gt;</w:t>
      </w:r>
    </w:p>
    <w:p w:rsidR="0097089F"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97089F"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IsPrimary</w:t>
      </w:r>
      <w:r w:rsidRPr="00CF3AB2">
        <w:rPr>
          <w:rFonts w:ascii="Consolas" w:hAnsi="Consolas" w:cs="Consolas"/>
          <w:color w:val="0000FF"/>
          <w:sz w:val="14"/>
          <w:szCs w:val="14"/>
        </w:rPr>
        <w:t>&gt;</w:t>
      </w:r>
      <w:r w:rsidRPr="00CF3AB2">
        <w:rPr>
          <w:rFonts w:ascii="Consolas" w:hAnsi="Consolas" w:cs="Consolas"/>
          <w:color w:val="000000"/>
          <w:sz w:val="14"/>
          <w:szCs w:val="14"/>
        </w:rPr>
        <w:t>true</w:t>
      </w:r>
      <w:r w:rsidRPr="00CF3AB2">
        <w:rPr>
          <w:rFonts w:ascii="Consolas" w:hAnsi="Consolas" w:cs="Consolas"/>
          <w:color w:val="0000FF"/>
          <w:sz w:val="14"/>
          <w:szCs w:val="14"/>
        </w:rPr>
        <w:t>&lt;/</w:t>
      </w:r>
      <w:r w:rsidRPr="00CF3AB2">
        <w:rPr>
          <w:rFonts w:ascii="Consolas" w:hAnsi="Consolas" w:cs="Consolas"/>
          <w:color w:val="A31515"/>
          <w:sz w:val="14"/>
          <w:szCs w:val="14"/>
        </w:rPr>
        <w:t>IsPrimary</w:t>
      </w:r>
      <w:r w:rsidRPr="00CF3AB2">
        <w:rPr>
          <w:rFonts w:ascii="Consolas" w:hAnsi="Consolas" w:cs="Consolas"/>
          <w:color w:val="0000FF"/>
          <w:sz w:val="14"/>
          <w:szCs w:val="14"/>
        </w:rPr>
        <w:t>&gt;</w:t>
      </w:r>
    </w:p>
    <w:p w:rsidR="0015712E" w:rsidRDefault="003F1EF4" w:rsidP="0015712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w:t>
      </w:r>
      <w:r w:rsidRPr="00CF3AB2">
        <w:rPr>
          <w:rFonts w:ascii="Consolas" w:hAnsi="Consolas" w:cs="Consolas"/>
          <w:color w:val="0000FF"/>
          <w:sz w:val="14"/>
          <w:szCs w:val="14"/>
        </w:rPr>
        <w:t>&gt;</w:t>
      </w:r>
    </w:p>
    <w:p w:rsidR="0015712E" w:rsidRDefault="003F1EF4" w:rsidP="0015712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w:t>
      </w:r>
      <w:r w:rsidRPr="00CF3AB2">
        <w:rPr>
          <w:rFonts w:ascii="Consolas" w:hAnsi="Consolas" w:cs="Consolas"/>
          <w:color w:val="0000FF"/>
          <w:sz w:val="14"/>
          <w:szCs w:val="14"/>
        </w:rPr>
        <w:t>&gt;</w:t>
      </w:r>
    </w:p>
    <w:p w:rsidR="0015712E"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15712E"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ReasonForAssistanceCode</w:t>
      </w:r>
      <w:r w:rsidRPr="00CF3AB2">
        <w:rPr>
          <w:rFonts w:ascii="Consolas" w:hAnsi="Consolas" w:cs="Consolas"/>
          <w:color w:val="0000FF"/>
          <w:sz w:val="14"/>
          <w:szCs w:val="14"/>
        </w:rPr>
        <w:t>&gt;</w:t>
      </w:r>
      <w:r w:rsidRPr="00CF3AB2">
        <w:rPr>
          <w:rFonts w:ascii="Consolas" w:hAnsi="Consolas" w:cs="Consolas"/>
          <w:color w:val="000000"/>
          <w:sz w:val="14"/>
          <w:szCs w:val="14"/>
        </w:rPr>
        <w:t>MATERIAL</w:t>
      </w:r>
      <w:r w:rsidRPr="00CF3AB2">
        <w:rPr>
          <w:rFonts w:ascii="Consolas" w:hAnsi="Consolas" w:cs="Consolas"/>
          <w:color w:val="0000FF"/>
          <w:sz w:val="14"/>
          <w:szCs w:val="14"/>
        </w:rPr>
        <w:t>&lt;/</w:t>
      </w:r>
      <w:r w:rsidRPr="00CF3AB2">
        <w:rPr>
          <w:rFonts w:ascii="Consolas" w:hAnsi="Consolas" w:cs="Consolas"/>
          <w:color w:val="A31515"/>
          <w:sz w:val="14"/>
          <w:szCs w:val="14"/>
        </w:rPr>
        <w:t>ReasonForAssistanceCode</w:t>
      </w:r>
      <w:r w:rsidRPr="00CF3AB2">
        <w:rPr>
          <w:rFonts w:ascii="Consolas" w:hAnsi="Consolas" w:cs="Consolas"/>
          <w:color w:val="0000FF"/>
          <w:sz w:val="14"/>
          <w:szCs w:val="14"/>
        </w:rPr>
        <w:t>&gt;</w:t>
      </w:r>
    </w:p>
    <w:p w:rsidR="0015712E"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Values allowed true or false in lower case</w:t>
      </w:r>
      <w:r w:rsidRPr="00CF3AB2">
        <w:rPr>
          <w:rFonts w:ascii="Consolas" w:hAnsi="Consolas" w:cs="Consolas"/>
          <w:color w:val="0000FF"/>
          <w:sz w:val="14"/>
          <w:szCs w:val="14"/>
        </w:rPr>
        <w:t>--&gt;</w:t>
      </w:r>
    </w:p>
    <w:p w:rsidR="0015712E"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lastRenderedPageBreak/>
        <w:t>&lt;</w:t>
      </w:r>
      <w:r w:rsidRPr="00CF3AB2">
        <w:rPr>
          <w:rFonts w:ascii="Consolas" w:hAnsi="Consolas" w:cs="Consolas"/>
          <w:color w:val="A31515"/>
          <w:sz w:val="14"/>
          <w:szCs w:val="14"/>
        </w:rPr>
        <w:t>IsPrimary</w:t>
      </w:r>
      <w:r w:rsidRPr="00CF3AB2">
        <w:rPr>
          <w:rFonts w:ascii="Consolas" w:hAnsi="Consolas" w:cs="Consolas"/>
          <w:color w:val="0000FF"/>
          <w:sz w:val="14"/>
          <w:szCs w:val="14"/>
        </w:rPr>
        <w:t>&gt;</w:t>
      </w:r>
      <w:r w:rsidRPr="00CF3AB2">
        <w:rPr>
          <w:rFonts w:ascii="Consolas" w:hAnsi="Consolas" w:cs="Consolas"/>
          <w:color w:val="000000"/>
          <w:sz w:val="14"/>
          <w:szCs w:val="14"/>
        </w:rPr>
        <w:t>false</w:t>
      </w:r>
      <w:r w:rsidRPr="00CF3AB2">
        <w:rPr>
          <w:rFonts w:ascii="Consolas" w:hAnsi="Consolas" w:cs="Consolas"/>
          <w:color w:val="0000FF"/>
          <w:sz w:val="14"/>
          <w:szCs w:val="14"/>
        </w:rPr>
        <w:t>&lt;/</w:t>
      </w:r>
      <w:r w:rsidRPr="00CF3AB2">
        <w:rPr>
          <w:rFonts w:ascii="Consolas" w:hAnsi="Consolas" w:cs="Consolas"/>
          <w:color w:val="A31515"/>
          <w:sz w:val="14"/>
          <w:szCs w:val="14"/>
        </w:rPr>
        <w:t>IsPrimary</w:t>
      </w:r>
      <w:r w:rsidRPr="00CF3AB2">
        <w:rPr>
          <w:rFonts w:ascii="Consolas" w:hAnsi="Consolas" w:cs="Consolas"/>
          <w:color w:val="0000FF"/>
          <w:sz w:val="14"/>
          <w:szCs w:val="14"/>
        </w:rPr>
        <w:t>&gt;</w:t>
      </w:r>
    </w:p>
    <w:p w:rsidR="0015712E"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ReasonForAssistance</w:t>
      </w:r>
      <w:r w:rsidRPr="00CF3AB2">
        <w:rPr>
          <w:rFonts w:ascii="Consolas" w:hAnsi="Consolas" w:cs="Consolas"/>
          <w:color w:val="0000FF"/>
          <w:sz w:val="14"/>
          <w:szCs w:val="14"/>
        </w:rPr>
        <w:t>&gt;</w:t>
      </w:r>
    </w:p>
    <w:p w:rsidR="00506798"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ReasonsForAssistance</w:t>
      </w:r>
      <w:r w:rsidRPr="00CF3AB2">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If element is present in the XML, then a value must be provided.</w:t>
      </w:r>
      <w:r w:rsidRPr="007F6D00">
        <w:rPr>
          <w:rFonts w:ascii="Consolas" w:hAnsi="Consolas" w:cs="Consolas"/>
          <w:color w:val="0000FF"/>
          <w:sz w:val="14"/>
          <w:szCs w:val="14"/>
        </w:rPr>
        <w:t>-</w:t>
      </w:r>
      <w:r w:rsidRPr="00DB5380">
        <w:rPr>
          <w:rFonts w:ascii="Consolas" w:hAnsi="Consolas" w:cs="Consolas"/>
          <w:color w:val="0000FF"/>
          <w:sz w:val="14"/>
          <w:szCs w:val="14"/>
        </w:rPr>
        <w:t>-</w:t>
      </w:r>
      <w:r w:rsidRPr="007F6D00">
        <w:rPr>
          <w:rFonts w:ascii="Consolas" w:hAnsi="Consolas" w:cs="Consolas"/>
          <w:color w:val="0000FF"/>
          <w:sz w:val="14"/>
          <w:szCs w:val="14"/>
        </w:rPr>
        <w:t>&gt;</w:t>
      </w:r>
    </w:p>
    <w:p w:rsidR="00D041E2" w:rsidRP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DB5380">
        <w:rPr>
          <w:rFonts w:ascii="Consolas" w:hAnsi="Consolas" w:cs="Consolas"/>
          <w:color w:val="0000FF"/>
          <w:sz w:val="14"/>
          <w:szCs w:val="14"/>
        </w:rPr>
        <w:t>&lt;</w:t>
      </w:r>
      <w:r w:rsidRPr="00DB5380">
        <w:rPr>
          <w:rFonts w:ascii="Consolas" w:hAnsi="Consolas" w:cs="Consolas"/>
          <w:color w:val="A50021"/>
          <w:sz w:val="14"/>
          <w:szCs w:val="14"/>
        </w:rPr>
        <w:t>ExitReasonCode</w:t>
      </w:r>
      <w:r w:rsidRPr="00DB5380">
        <w:rPr>
          <w:rFonts w:ascii="Consolas" w:hAnsi="Consolas" w:cs="Consolas"/>
          <w:color w:val="0000FF"/>
          <w:sz w:val="14"/>
          <w:szCs w:val="14"/>
        </w:rPr>
        <w:t>&gt;</w:t>
      </w:r>
      <w:r>
        <w:rPr>
          <w:rFonts w:ascii="Consolas" w:hAnsi="Consolas" w:cs="Consolas"/>
          <w:color w:val="000000"/>
          <w:sz w:val="14"/>
          <w:szCs w:val="14"/>
        </w:rPr>
        <w:t>MOVED</w:t>
      </w:r>
      <w:r w:rsidRPr="00DB5380">
        <w:rPr>
          <w:rFonts w:ascii="Consolas" w:hAnsi="Consolas" w:cs="Consolas"/>
          <w:color w:val="0000FF"/>
          <w:sz w:val="14"/>
          <w:szCs w:val="14"/>
        </w:rPr>
        <w:t>&lt;/</w:t>
      </w:r>
      <w:r w:rsidRPr="00DB5380">
        <w:rPr>
          <w:rFonts w:ascii="Consolas" w:hAnsi="Consolas" w:cs="Consolas"/>
          <w:color w:val="A50021"/>
          <w:sz w:val="14"/>
          <w:szCs w:val="14"/>
        </w:rPr>
        <w:t>ExitReasonCode</w:t>
      </w:r>
      <w:r w:rsidRPr="00DB5380">
        <w:rPr>
          <w:rFonts w:ascii="Consolas" w:hAnsi="Consolas" w:cs="Consolas"/>
          <w:color w:val="0000FF"/>
          <w:sz w:val="14"/>
          <w:szCs w:val="14"/>
        </w:rPr>
        <w:t>&gt;</w:t>
      </w:r>
    </w:p>
    <w:p w:rsidR="00506798" w:rsidRDefault="003F1EF4" w:rsidP="0050679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CaseClient</w:t>
      </w:r>
      <w:r w:rsidRPr="00CF3AB2">
        <w:rPr>
          <w:rFonts w:ascii="Consolas" w:hAnsi="Consolas" w:cs="Consolas"/>
          <w:color w:val="0000FF"/>
          <w:sz w:val="14"/>
          <w:szCs w:val="14"/>
        </w:rPr>
        <w:t>&gt;</w:t>
      </w:r>
    </w:p>
    <w:p w:rsidR="00484F77"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CaseClients</w:t>
      </w:r>
      <w:r w:rsidRPr="00CF3AB2">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Pr>
          <w:rFonts w:ascii="Consolas" w:hAnsi="Consolas" w:cs="Consolas"/>
          <w:color w:val="008000"/>
          <w:sz w:val="14"/>
          <w:szCs w:val="14"/>
        </w:rPr>
        <w:t xml:space="preserve">data </w:t>
      </w:r>
      <w:r w:rsidRPr="007F6D00">
        <w:rPr>
          <w:rFonts w:ascii="Consolas" w:hAnsi="Consolas" w:cs="Consolas"/>
          <w:color w:val="008000"/>
          <w:sz w:val="14"/>
          <w:szCs w:val="14"/>
        </w:rPr>
        <w:t>must be provided.</w:t>
      </w:r>
      <w:r w:rsidRPr="007F6D00">
        <w:rPr>
          <w:rFonts w:ascii="Consolas" w:hAnsi="Consolas" w:cs="Consolas"/>
          <w:color w:val="0000FF"/>
          <w:sz w:val="14"/>
          <w:szCs w:val="14"/>
        </w:rPr>
        <w:t>--&gt;</w:t>
      </w:r>
    </w:p>
    <w:p w:rsidR="00484F77"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041E2">
        <w:rPr>
          <w:rFonts w:ascii="Consolas" w:hAnsi="Consolas" w:cs="Consolas"/>
          <w:color w:val="0000FF"/>
          <w:sz w:val="14"/>
          <w:szCs w:val="14"/>
        </w:rPr>
        <w:t>&lt;</w:t>
      </w:r>
      <w:r w:rsidRPr="00C448D5">
        <w:rPr>
          <w:rFonts w:ascii="Consolas" w:hAnsi="Consolas" w:cs="Consolas"/>
          <w:color w:val="A31515"/>
          <w:sz w:val="14"/>
          <w:szCs w:val="14"/>
        </w:rPr>
        <w:t>ParentingAgreementOutcome</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484F77"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041E2">
        <w:rPr>
          <w:rFonts w:ascii="Consolas" w:hAnsi="Consolas" w:cs="Consolas"/>
          <w:color w:val="0000FF"/>
          <w:sz w:val="14"/>
          <w:szCs w:val="14"/>
        </w:rPr>
        <w:t>&lt;</w:t>
      </w:r>
      <w:r w:rsidRPr="00C448D5">
        <w:rPr>
          <w:rFonts w:ascii="Consolas" w:hAnsi="Consolas" w:cs="Consolas"/>
          <w:color w:val="A31515"/>
          <w:sz w:val="14"/>
          <w:szCs w:val="14"/>
        </w:rPr>
        <w:t>ParentingAgreementOutcome</w:t>
      </w:r>
      <w:r>
        <w:rPr>
          <w:rFonts w:ascii="Consolas" w:hAnsi="Consolas" w:cs="Consolas"/>
          <w:color w:val="A31515"/>
          <w:sz w:val="14"/>
          <w:szCs w:val="14"/>
        </w:rPr>
        <w:t>Code</w:t>
      </w:r>
      <w:r>
        <w:rPr>
          <w:rFonts w:ascii="Consolas" w:hAnsi="Consolas" w:cs="Consolas"/>
          <w:color w:val="0000FF"/>
          <w:sz w:val="14"/>
          <w:szCs w:val="14"/>
        </w:rPr>
        <w:t>&gt;</w:t>
      </w:r>
      <w:r w:rsidRPr="00D041E2">
        <w:rPr>
          <w:rFonts w:ascii="Consolas" w:hAnsi="Consolas" w:cs="Consolas"/>
          <w:sz w:val="14"/>
          <w:szCs w:val="14"/>
        </w:rPr>
        <w:t>FULL</w:t>
      </w:r>
      <w:r w:rsidRPr="00D041E2">
        <w:rPr>
          <w:rFonts w:ascii="Consolas" w:hAnsi="Consolas" w:cs="Consolas"/>
          <w:color w:val="0000FF"/>
          <w:sz w:val="14"/>
          <w:szCs w:val="14"/>
        </w:rPr>
        <w:t>&lt;/</w:t>
      </w:r>
      <w:r w:rsidRPr="00C448D5">
        <w:rPr>
          <w:rFonts w:ascii="Consolas" w:hAnsi="Consolas" w:cs="Consolas"/>
          <w:color w:val="A31515"/>
          <w:sz w:val="14"/>
          <w:szCs w:val="14"/>
        </w:rPr>
        <w:t>ParentingAgreementOutcome</w:t>
      </w:r>
      <w:r>
        <w:rPr>
          <w:rFonts w:ascii="Consolas" w:hAnsi="Consolas" w:cs="Consolas"/>
          <w:color w:val="A31515"/>
          <w:sz w:val="14"/>
          <w:szCs w:val="14"/>
        </w:rPr>
        <w:t>Code</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484F77"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041E2">
        <w:rPr>
          <w:rFonts w:ascii="Consolas" w:hAnsi="Consolas" w:cs="Consolas"/>
          <w:color w:val="0000FF"/>
          <w:sz w:val="14"/>
          <w:szCs w:val="14"/>
        </w:rPr>
        <w:t>&lt;</w:t>
      </w:r>
      <w:r>
        <w:rPr>
          <w:rFonts w:ascii="Consolas" w:hAnsi="Consolas" w:cs="Consolas"/>
          <w:color w:val="A31515"/>
          <w:sz w:val="14"/>
          <w:szCs w:val="14"/>
        </w:rPr>
        <w:t>DateOf</w:t>
      </w:r>
      <w:r w:rsidRPr="00C448D5">
        <w:rPr>
          <w:rFonts w:ascii="Consolas" w:hAnsi="Consolas" w:cs="Consolas"/>
          <w:color w:val="A31515"/>
          <w:sz w:val="14"/>
          <w:szCs w:val="14"/>
        </w:rPr>
        <w:t>ParentingAgreement</w:t>
      </w:r>
      <w:r>
        <w:rPr>
          <w:rFonts w:ascii="Consolas" w:hAnsi="Consolas" w:cs="Consolas"/>
          <w:color w:val="0000FF"/>
          <w:sz w:val="14"/>
          <w:szCs w:val="14"/>
        </w:rPr>
        <w:t>&gt;</w:t>
      </w:r>
      <w:r w:rsidRPr="00D041E2">
        <w:rPr>
          <w:rFonts w:ascii="Consolas" w:hAnsi="Consolas" w:cs="Consolas"/>
          <w:sz w:val="14"/>
          <w:szCs w:val="14"/>
        </w:rPr>
        <w:t>2014-07-30</w:t>
      </w:r>
      <w:r w:rsidRPr="00D041E2">
        <w:rPr>
          <w:rFonts w:ascii="Consolas" w:hAnsi="Consolas" w:cs="Consolas"/>
          <w:color w:val="0000FF"/>
          <w:sz w:val="14"/>
          <w:szCs w:val="14"/>
        </w:rPr>
        <w:t>&lt;/</w:t>
      </w:r>
      <w:r>
        <w:rPr>
          <w:rFonts w:ascii="Consolas" w:hAnsi="Consolas" w:cs="Consolas"/>
          <w:color w:val="A31515"/>
          <w:sz w:val="14"/>
          <w:szCs w:val="14"/>
        </w:rPr>
        <w:t>DateOf</w:t>
      </w:r>
      <w:r w:rsidRPr="00C448D5">
        <w:rPr>
          <w:rFonts w:ascii="Consolas" w:hAnsi="Consolas" w:cs="Consolas"/>
          <w:color w:val="A31515"/>
          <w:sz w:val="14"/>
          <w:szCs w:val="14"/>
        </w:rPr>
        <w:t>ParentingAgreemen</w:t>
      </w:r>
      <w:r w:rsidR="00F569A7">
        <w:rPr>
          <w:rFonts w:ascii="Consolas" w:hAnsi="Consolas" w:cs="Consolas"/>
          <w:color w:val="A31515"/>
          <w:sz w:val="14"/>
          <w:szCs w:val="14"/>
        </w:rPr>
        <w:t>t</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D041E2"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sz w:val="14"/>
          <w:szCs w:val="14"/>
        </w:rPr>
      </w:pPr>
      <w:r w:rsidRPr="00D041E2">
        <w:rPr>
          <w:rFonts w:ascii="Consolas" w:hAnsi="Consolas" w:cs="Consolas"/>
          <w:color w:val="0000FF"/>
          <w:sz w:val="14"/>
          <w:szCs w:val="14"/>
        </w:rPr>
        <w:t>&lt;</w:t>
      </w:r>
      <w:r>
        <w:rPr>
          <w:rFonts w:ascii="Consolas" w:hAnsi="Consolas" w:cs="Consolas"/>
          <w:color w:val="A31515"/>
          <w:sz w:val="14"/>
          <w:szCs w:val="14"/>
        </w:rPr>
        <w:t>DidLegalPractitionerAssistWithFormalisingAgreement</w:t>
      </w:r>
      <w:r w:rsidRPr="00D041E2">
        <w:rPr>
          <w:rFonts w:ascii="Consolas" w:hAnsi="Consolas" w:cs="Consolas"/>
          <w:color w:val="0000FF"/>
          <w:sz w:val="14"/>
          <w:szCs w:val="14"/>
        </w:rPr>
        <w:t>&gt;</w:t>
      </w:r>
      <w:r w:rsidRPr="00D041E2">
        <w:rPr>
          <w:rFonts w:ascii="Consolas" w:hAnsi="Consolas" w:cs="Consolas"/>
          <w:sz w:val="14"/>
          <w:szCs w:val="14"/>
        </w:rPr>
        <w:t>true</w:t>
      </w:r>
    </w:p>
    <w:p w:rsidR="00484F77" w:rsidRDefault="003F1EF4" w:rsidP="00484F77">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041E2">
        <w:rPr>
          <w:rFonts w:ascii="Consolas" w:hAnsi="Consolas" w:cs="Consolas"/>
          <w:color w:val="0000FF"/>
          <w:sz w:val="14"/>
          <w:szCs w:val="14"/>
        </w:rPr>
        <w:t>&lt;/</w:t>
      </w:r>
      <w:r>
        <w:rPr>
          <w:rFonts w:ascii="Consolas" w:hAnsi="Consolas" w:cs="Consolas"/>
          <w:color w:val="A31515"/>
          <w:sz w:val="14"/>
          <w:szCs w:val="14"/>
        </w:rPr>
        <w:t>DidLegalPractitionerAssistWithFormalisingAgreement</w:t>
      </w:r>
      <w:r>
        <w:rPr>
          <w:rFonts w:ascii="Consolas" w:hAnsi="Consolas" w:cs="Consolas"/>
          <w:color w:val="0000FF"/>
          <w:sz w:val="14"/>
          <w:szCs w:val="14"/>
        </w:rPr>
        <w:t>&gt;</w:t>
      </w:r>
    </w:p>
    <w:p w:rsidR="00484F77" w:rsidRDefault="003F1EF4"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041E2">
        <w:rPr>
          <w:rFonts w:ascii="Consolas" w:hAnsi="Consolas" w:cs="Consolas"/>
          <w:color w:val="0000FF"/>
          <w:sz w:val="14"/>
          <w:szCs w:val="14"/>
        </w:rPr>
        <w:t>&lt;/</w:t>
      </w:r>
      <w:r w:rsidRPr="00C448D5">
        <w:rPr>
          <w:rFonts w:ascii="Consolas" w:hAnsi="Consolas" w:cs="Consolas"/>
          <w:color w:val="A31515"/>
          <w:sz w:val="14"/>
          <w:szCs w:val="14"/>
        </w:rPr>
        <w:t>ParentingAgreementOutcome</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 xml:space="preserve">If element is present in the XML, then </w:t>
      </w:r>
      <w:r>
        <w:rPr>
          <w:rFonts w:ascii="Consolas" w:hAnsi="Consolas" w:cs="Consolas"/>
          <w:color w:val="008000"/>
          <w:sz w:val="14"/>
          <w:szCs w:val="14"/>
        </w:rPr>
        <w:t xml:space="preserve">data </w:t>
      </w:r>
      <w:r w:rsidRPr="007F6D00">
        <w:rPr>
          <w:rFonts w:ascii="Consolas" w:hAnsi="Consolas" w:cs="Consolas"/>
          <w:color w:val="008000"/>
          <w:sz w:val="14"/>
          <w:szCs w:val="14"/>
        </w:rPr>
        <w:t>must be provided.</w:t>
      </w:r>
      <w:r w:rsidRPr="007F6D00">
        <w:rPr>
          <w:rFonts w:ascii="Consolas" w:hAnsi="Consolas" w:cs="Consolas"/>
          <w:color w:val="0000FF"/>
          <w:sz w:val="14"/>
          <w:szCs w:val="14"/>
        </w:rPr>
        <w:t>--&gt;</w:t>
      </w:r>
    </w:p>
    <w:p w:rsidR="00A00C4C" w:rsidRDefault="003F1EF4" w:rsidP="006B2DE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D041E2">
        <w:rPr>
          <w:rFonts w:ascii="Consolas" w:hAnsi="Consolas" w:cs="Consolas"/>
          <w:color w:val="0000FF"/>
          <w:sz w:val="14"/>
          <w:szCs w:val="14"/>
        </w:rPr>
        <w:t>&lt;</w:t>
      </w:r>
      <w:r>
        <w:rPr>
          <w:rFonts w:ascii="Consolas" w:hAnsi="Consolas" w:cs="Consolas"/>
          <w:color w:val="A31515"/>
          <w:sz w:val="14"/>
          <w:szCs w:val="14"/>
        </w:rPr>
        <w:t>Section60I</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6579E9" w:rsidRDefault="003F1EF4"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041E2">
        <w:rPr>
          <w:rFonts w:ascii="Consolas" w:hAnsi="Consolas" w:cs="Consolas"/>
          <w:color w:val="0000FF"/>
          <w:sz w:val="14"/>
          <w:szCs w:val="14"/>
        </w:rPr>
        <w:t>&lt;</w:t>
      </w:r>
      <w:r>
        <w:rPr>
          <w:rFonts w:ascii="Consolas" w:hAnsi="Consolas" w:cs="Consolas"/>
          <w:color w:val="A31515"/>
          <w:sz w:val="14"/>
          <w:szCs w:val="14"/>
        </w:rPr>
        <w:t>Section60ICertificateTypeCode</w:t>
      </w:r>
      <w:r w:rsidRPr="00D041E2">
        <w:rPr>
          <w:rFonts w:ascii="Consolas" w:hAnsi="Consolas" w:cs="Consolas"/>
          <w:color w:val="0000FF"/>
          <w:sz w:val="14"/>
          <w:szCs w:val="14"/>
        </w:rPr>
        <w:t>&gt;</w:t>
      </w:r>
      <w:r w:rsidRPr="00D041E2">
        <w:rPr>
          <w:rFonts w:ascii="Consolas" w:hAnsi="Consolas" w:cs="Consolas"/>
          <w:sz w:val="14"/>
          <w:szCs w:val="14"/>
        </w:rPr>
        <w:t>GENUINE</w:t>
      </w:r>
      <w:r w:rsidRPr="00D041E2">
        <w:rPr>
          <w:rFonts w:ascii="Consolas" w:hAnsi="Consolas" w:cs="Consolas"/>
          <w:color w:val="0000FF"/>
          <w:sz w:val="14"/>
          <w:szCs w:val="14"/>
        </w:rPr>
        <w:t>&lt;</w:t>
      </w:r>
      <w:r w:rsidR="00D041E2" w:rsidRPr="00D041E2">
        <w:rPr>
          <w:rFonts w:ascii="Consolas" w:hAnsi="Consolas" w:cs="Consolas"/>
          <w:color w:val="0000FF"/>
          <w:sz w:val="14"/>
          <w:szCs w:val="14"/>
        </w:rPr>
        <w:t>/</w:t>
      </w:r>
      <w:r>
        <w:rPr>
          <w:rFonts w:ascii="Consolas" w:hAnsi="Consolas" w:cs="Consolas"/>
          <w:color w:val="A31515"/>
          <w:sz w:val="14"/>
          <w:szCs w:val="14"/>
        </w:rPr>
        <w:t>Section60ICertificateTypeCode</w:t>
      </w:r>
      <w:r>
        <w:rPr>
          <w:rFonts w:ascii="Consolas" w:hAnsi="Consolas" w:cs="Consolas"/>
          <w:color w:val="0000FF"/>
          <w:sz w:val="14"/>
          <w:szCs w:val="14"/>
        </w:rPr>
        <w:t>&gt;</w:t>
      </w:r>
    </w:p>
    <w:p w:rsidR="00D041E2" w:rsidRDefault="00D041E2" w:rsidP="00D041E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709"/>
        <w:rPr>
          <w:rFonts w:ascii="Consolas" w:hAnsi="Consolas" w:cs="Consolas"/>
          <w:color w:val="000000"/>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Mandatory.</w:t>
      </w:r>
      <w:r w:rsidRPr="007F6D00">
        <w:rPr>
          <w:rFonts w:ascii="Consolas" w:hAnsi="Consolas" w:cs="Consolas"/>
          <w:color w:val="0000FF"/>
          <w:sz w:val="14"/>
          <w:szCs w:val="14"/>
        </w:rPr>
        <w:t>--&gt;</w:t>
      </w:r>
    </w:p>
    <w:p w:rsidR="006579E9" w:rsidRDefault="003F1EF4"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D041E2">
        <w:rPr>
          <w:rFonts w:ascii="Consolas" w:hAnsi="Consolas" w:cs="Consolas"/>
          <w:color w:val="0000FF"/>
          <w:sz w:val="14"/>
          <w:szCs w:val="14"/>
        </w:rPr>
        <w:t>&lt;</w:t>
      </w:r>
      <w:r>
        <w:rPr>
          <w:rFonts w:ascii="Consolas" w:hAnsi="Consolas" w:cs="Consolas"/>
          <w:color w:val="A31515"/>
          <w:sz w:val="14"/>
          <w:szCs w:val="14"/>
        </w:rPr>
        <w:t>DateIssued</w:t>
      </w:r>
      <w:r>
        <w:rPr>
          <w:rFonts w:ascii="Consolas" w:hAnsi="Consolas" w:cs="Consolas"/>
          <w:color w:val="0000FF"/>
          <w:sz w:val="14"/>
          <w:szCs w:val="14"/>
        </w:rPr>
        <w:t>&gt;</w:t>
      </w:r>
      <w:r w:rsidRPr="00D041E2">
        <w:rPr>
          <w:rFonts w:ascii="Consolas" w:hAnsi="Consolas" w:cs="Consolas"/>
          <w:sz w:val="14"/>
          <w:szCs w:val="14"/>
        </w:rPr>
        <w:t>2014-07-30</w:t>
      </w:r>
      <w:r w:rsidRPr="00D041E2">
        <w:rPr>
          <w:rFonts w:ascii="Consolas" w:hAnsi="Consolas" w:cs="Consolas"/>
          <w:color w:val="0000FF"/>
          <w:sz w:val="14"/>
          <w:szCs w:val="14"/>
        </w:rPr>
        <w:t>&lt;</w:t>
      </w:r>
      <w:r w:rsidR="00D041E2" w:rsidRPr="00D041E2">
        <w:rPr>
          <w:rFonts w:ascii="Consolas" w:hAnsi="Consolas" w:cs="Consolas"/>
          <w:color w:val="0000FF"/>
          <w:sz w:val="14"/>
          <w:szCs w:val="14"/>
        </w:rPr>
        <w:t>/</w:t>
      </w:r>
      <w:r>
        <w:rPr>
          <w:rFonts w:ascii="Consolas" w:hAnsi="Consolas" w:cs="Consolas"/>
          <w:color w:val="A31515"/>
          <w:sz w:val="14"/>
          <w:szCs w:val="14"/>
        </w:rPr>
        <w:t>DateIssued</w:t>
      </w:r>
      <w:r>
        <w:rPr>
          <w:rFonts w:ascii="Consolas" w:hAnsi="Consolas" w:cs="Consolas"/>
          <w:color w:val="0000FF"/>
          <w:sz w:val="14"/>
          <w:szCs w:val="14"/>
        </w:rPr>
        <w:t>&gt;</w:t>
      </w:r>
    </w:p>
    <w:p w:rsidR="006579E9" w:rsidRDefault="00A35463" w:rsidP="00A3546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Pr>
          <w:rFonts w:ascii="Consolas" w:hAnsi="Consolas" w:cs="Consolas"/>
          <w:color w:val="0000FF"/>
          <w:sz w:val="14"/>
          <w:szCs w:val="14"/>
        </w:rPr>
        <w:t xml:space="preserve">  </w:t>
      </w:r>
      <w:r w:rsidR="003F1EF4" w:rsidRPr="00D041E2">
        <w:rPr>
          <w:rFonts w:ascii="Consolas" w:hAnsi="Consolas" w:cs="Consolas"/>
          <w:color w:val="0000FF"/>
          <w:sz w:val="14"/>
          <w:szCs w:val="14"/>
        </w:rPr>
        <w:t>&lt;/</w:t>
      </w:r>
      <w:r w:rsidR="003F1EF4" w:rsidRPr="00C448D5">
        <w:rPr>
          <w:rFonts w:ascii="Consolas" w:hAnsi="Consolas" w:cs="Consolas"/>
          <w:color w:val="A31515"/>
          <w:sz w:val="14"/>
          <w:szCs w:val="14"/>
        </w:rPr>
        <w:t>Section60I</w:t>
      </w:r>
      <w:r w:rsidR="003F1EF4">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7F6D00">
        <w:rPr>
          <w:rFonts w:ascii="Consolas" w:hAnsi="Consolas" w:cs="Consolas"/>
          <w:color w:val="008000"/>
          <w:sz w:val="14"/>
          <w:szCs w:val="14"/>
        </w:rPr>
        <w:t>Not mandatory.</w:t>
      </w:r>
      <w:r w:rsidRPr="007F6D00">
        <w:rPr>
          <w:rFonts w:ascii="Consolas" w:hAnsi="Consolas" w:cs="Consolas"/>
          <w:color w:val="0000FF"/>
          <w:sz w:val="14"/>
          <w:szCs w:val="14"/>
        </w:rPr>
        <w:t>--&gt;</w:t>
      </w:r>
    </w:p>
    <w:p w:rsidR="009A5755" w:rsidRDefault="009A5755" w:rsidP="009A575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line="240" w:lineRule="auto"/>
        <w:ind w:firstLine="426"/>
        <w:rPr>
          <w:rFonts w:ascii="Consolas" w:hAnsi="Consolas" w:cs="Consolas"/>
          <w:color w:val="0000FF"/>
          <w:sz w:val="14"/>
          <w:szCs w:val="14"/>
        </w:rPr>
      </w:pPr>
      <w:r w:rsidRPr="007F6D00">
        <w:rPr>
          <w:rFonts w:ascii="Consolas" w:hAnsi="Consolas" w:cs="Consolas"/>
          <w:color w:val="0000FF"/>
          <w:sz w:val="14"/>
          <w:szCs w:val="14"/>
        </w:rPr>
        <w:t>&lt;</w:t>
      </w:r>
      <w:r w:rsidRPr="00082FEC">
        <w:rPr>
          <w:rFonts w:ascii="Consolas" w:hAnsi="Consolas" w:cs="Consolas"/>
          <w:color w:val="A31515"/>
          <w:sz w:val="14"/>
          <w:szCs w:val="14"/>
        </w:rPr>
        <w:t>EndDate</w:t>
      </w:r>
      <w:r w:rsidRPr="007F6D00">
        <w:rPr>
          <w:rFonts w:ascii="Consolas" w:hAnsi="Consolas" w:cs="Consolas"/>
          <w:color w:val="0000FF"/>
          <w:sz w:val="14"/>
          <w:szCs w:val="14"/>
        </w:rPr>
        <w:t>&gt;</w:t>
      </w:r>
      <w:r w:rsidR="008D15ED">
        <w:rPr>
          <w:rFonts w:ascii="Consolas" w:hAnsi="Consolas" w:cs="Consolas"/>
          <w:color w:val="000000"/>
          <w:sz w:val="14"/>
          <w:szCs w:val="14"/>
        </w:rPr>
        <w:t>2018-04-17</w:t>
      </w:r>
      <w:r w:rsidRPr="007F6D00">
        <w:rPr>
          <w:rFonts w:ascii="Consolas" w:hAnsi="Consolas" w:cs="Consolas"/>
          <w:color w:val="0000FF"/>
          <w:sz w:val="14"/>
          <w:szCs w:val="14"/>
        </w:rPr>
        <w:t>&lt;/</w:t>
      </w:r>
      <w:r w:rsidRPr="00082FEC">
        <w:rPr>
          <w:rFonts w:ascii="Consolas" w:hAnsi="Consolas" w:cs="Consolas"/>
          <w:color w:val="A31515"/>
          <w:sz w:val="14"/>
          <w:szCs w:val="14"/>
        </w:rPr>
        <w:t>EndDate</w:t>
      </w:r>
      <w:r w:rsidRPr="007F6D00">
        <w:rPr>
          <w:rFonts w:ascii="Consolas" w:hAnsi="Consolas" w:cs="Consolas"/>
          <w:color w:val="0000FF"/>
          <w:sz w:val="14"/>
          <w:szCs w:val="14"/>
        </w:rPr>
        <w:t>&gt;</w:t>
      </w:r>
    </w:p>
    <w:p w:rsidR="006579E9" w:rsidRDefault="003F1EF4"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w:t>
      </w:r>
      <w:r w:rsidRPr="00CF3AB2">
        <w:rPr>
          <w:rFonts w:ascii="Consolas" w:hAnsi="Consolas" w:cs="Consolas"/>
          <w:color w:val="0000FF"/>
          <w:sz w:val="14"/>
          <w:szCs w:val="14"/>
        </w:rPr>
        <w:t>&gt;</w:t>
      </w:r>
    </w:p>
    <w:p w:rsidR="006579E9" w:rsidRPr="006579E9" w:rsidRDefault="003F1EF4"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Cases</w:t>
      </w:r>
      <w:r w:rsidRPr="00CF3AB2">
        <w:rPr>
          <w:rFonts w:ascii="Consolas" w:hAnsi="Consolas" w:cs="Consolas"/>
          <w:color w:val="0000FF"/>
          <w:sz w:val="14"/>
          <w:szCs w:val="14"/>
        </w:rPr>
        <w:t>&gt;</w:t>
      </w:r>
    </w:p>
    <w:p w:rsidR="006579E9" w:rsidRPr="00CF3AB2" w:rsidRDefault="006579E9" w:rsidP="006579E9">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257166"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Session must be provided.</w:t>
      </w:r>
      <w:r w:rsidRPr="00CF3AB2">
        <w:rPr>
          <w:rFonts w:ascii="Consolas" w:hAnsi="Consolas" w:cs="Consolas"/>
          <w:color w:val="0000FF"/>
          <w:sz w:val="14"/>
          <w:szCs w:val="14"/>
        </w:rPr>
        <w:t>--&gt;</w:t>
      </w:r>
    </w:p>
    <w:p w:rsidR="00AF7CCF" w:rsidRPr="00257166" w:rsidRDefault="003F1EF4" w:rsidP="002571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Sessions</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r w:rsidRPr="00CF3AB2">
        <w:rPr>
          <w:rFonts w:ascii="Consolas" w:hAnsi="Consolas" w:cs="Consolas"/>
          <w:color w:val="000000"/>
          <w:sz w:val="14"/>
          <w:szCs w:val="14"/>
        </w:rPr>
        <w:t>SS</w:t>
      </w:r>
      <w:r w:rsidR="00E07C9E">
        <w:rPr>
          <w:rFonts w:ascii="Consolas" w:hAnsi="Consolas" w:cs="Consolas"/>
          <w:color w:val="000000"/>
          <w:sz w:val="14"/>
          <w:szCs w:val="14"/>
        </w:rPr>
        <w:t>001</w:t>
      </w: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r w:rsidRPr="00CF3AB2">
        <w:rPr>
          <w:rFonts w:ascii="Consolas" w:hAnsi="Consolas" w:cs="Consolas"/>
          <w:color w:val="000000"/>
          <w:sz w:val="14"/>
          <w:szCs w:val="14"/>
        </w:rPr>
        <w:t>CA</w:t>
      </w:r>
      <w:r w:rsidR="00E07C9E">
        <w:rPr>
          <w:rFonts w:ascii="Consolas" w:hAnsi="Consolas" w:cs="Consolas"/>
          <w:color w:val="000000"/>
          <w:sz w:val="14"/>
          <w:szCs w:val="14"/>
        </w:rPr>
        <w:t>0050</w:t>
      </w: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 and should be valid datetime</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SessionDate</w:t>
      </w:r>
      <w:r w:rsidRPr="00CF3AB2">
        <w:rPr>
          <w:rFonts w:ascii="Consolas" w:hAnsi="Consolas" w:cs="Consolas"/>
          <w:color w:val="0000FF"/>
          <w:sz w:val="14"/>
          <w:szCs w:val="14"/>
        </w:rPr>
        <w:t>&gt;</w:t>
      </w:r>
      <w:r w:rsidRPr="00CF3AB2">
        <w:rPr>
          <w:rFonts w:ascii="Consolas" w:hAnsi="Consolas" w:cs="Consolas"/>
          <w:color w:val="000000"/>
          <w:sz w:val="14"/>
          <w:szCs w:val="14"/>
        </w:rPr>
        <w:t>2014-07-30</w:t>
      </w:r>
      <w:r w:rsidRPr="00CF3AB2">
        <w:rPr>
          <w:rFonts w:ascii="Consolas" w:hAnsi="Consolas" w:cs="Consolas"/>
          <w:color w:val="0000FF"/>
          <w:sz w:val="14"/>
          <w:szCs w:val="14"/>
        </w:rPr>
        <w:t>&lt;/</w:t>
      </w:r>
      <w:r w:rsidRPr="00CF3AB2">
        <w:rPr>
          <w:rFonts w:ascii="Consolas" w:hAnsi="Consolas" w:cs="Consolas"/>
          <w:color w:val="A31515"/>
          <w:sz w:val="14"/>
          <w:szCs w:val="14"/>
        </w:rPr>
        <w:t>SessionDate</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Mandatory. Values allowed </w:t>
      </w:r>
      <w:r w:rsidR="00CE0D54" w:rsidRPr="00CF3AB2">
        <w:rPr>
          <w:rFonts w:ascii="Consolas" w:hAnsi="Consolas" w:cs="Consolas"/>
          <w:color w:val="008000"/>
          <w:sz w:val="14"/>
          <w:szCs w:val="14"/>
        </w:rPr>
        <w:t>integers</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ServiceTypeId</w:t>
      </w:r>
      <w:r w:rsidRPr="00CF3AB2">
        <w:rPr>
          <w:rFonts w:ascii="Consolas" w:hAnsi="Consolas" w:cs="Consolas"/>
          <w:color w:val="0000FF"/>
          <w:sz w:val="14"/>
          <w:szCs w:val="14"/>
        </w:rPr>
        <w:t>&gt;</w:t>
      </w:r>
      <w:r w:rsidRPr="00CF3AB2">
        <w:rPr>
          <w:rFonts w:ascii="Consolas" w:hAnsi="Consolas" w:cs="Consolas"/>
          <w:color w:val="000000"/>
          <w:sz w:val="14"/>
          <w:szCs w:val="14"/>
        </w:rPr>
        <w:t>5</w:t>
      </w:r>
      <w:r w:rsidRPr="00CF3AB2">
        <w:rPr>
          <w:rFonts w:ascii="Consolas" w:hAnsi="Consolas" w:cs="Consolas"/>
          <w:color w:val="0000FF"/>
          <w:sz w:val="14"/>
          <w:szCs w:val="14"/>
        </w:rPr>
        <w:t>&lt;/</w:t>
      </w:r>
      <w:r w:rsidRPr="00CF3AB2">
        <w:rPr>
          <w:rFonts w:ascii="Consolas" w:hAnsi="Consolas" w:cs="Consolas"/>
          <w:color w:val="A31515"/>
          <w:sz w:val="14"/>
          <w:szCs w:val="14"/>
        </w:rPr>
        <w:t>ServiceTypeId</w:t>
      </w:r>
      <w:r w:rsidRPr="00CF3AB2">
        <w:rPr>
          <w:rFonts w:ascii="Consolas" w:hAnsi="Consolas" w:cs="Consolas"/>
          <w:color w:val="0000FF"/>
          <w:sz w:val="14"/>
          <w:szCs w:val="14"/>
        </w:rPr>
        <w:t>&gt;</w:t>
      </w:r>
    </w:p>
    <w:p w:rsidR="0078510E" w:rsidRPr="0078510E" w:rsidRDefault="0078510E" w:rsidP="0078510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78510E">
        <w:rPr>
          <w:rFonts w:ascii="Consolas" w:hAnsi="Consolas" w:cs="Consolas"/>
          <w:color w:val="0000FF"/>
          <w:sz w:val="14"/>
          <w:szCs w:val="14"/>
        </w:rPr>
        <w:t>&lt;!--</w:t>
      </w:r>
      <w:r w:rsidRPr="0078510E">
        <w:rPr>
          <w:rFonts w:ascii="Consolas" w:hAnsi="Consolas" w:cs="Consolas"/>
          <w:color w:val="008000"/>
          <w:sz w:val="14"/>
          <w:szCs w:val="14"/>
        </w:rPr>
        <w:t>Not mandatory</w:t>
      </w:r>
      <w:r w:rsidRPr="0078510E">
        <w:rPr>
          <w:rFonts w:ascii="Consolas" w:hAnsi="Consolas" w:cs="Consolas"/>
          <w:color w:val="0000FF"/>
          <w:sz w:val="14"/>
          <w:szCs w:val="14"/>
        </w:rPr>
        <w:t>.--&gt;</w:t>
      </w:r>
    </w:p>
    <w:p w:rsidR="0078510E" w:rsidRPr="0078510E" w:rsidRDefault="0078510E" w:rsidP="0078510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78510E">
        <w:rPr>
          <w:rFonts w:ascii="Consolas" w:hAnsi="Consolas" w:cs="Consolas"/>
          <w:color w:val="0000FF"/>
          <w:sz w:val="14"/>
          <w:szCs w:val="14"/>
        </w:rPr>
        <w:t>&lt;!--</w:t>
      </w:r>
      <w:r w:rsidRPr="0078510E">
        <w:rPr>
          <w:rFonts w:ascii="Consolas" w:hAnsi="Consolas" w:cs="Consolas"/>
          <w:color w:val="008000"/>
          <w:sz w:val="14"/>
          <w:szCs w:val="14"/>
        </w:rPr>
        <w:t>if present must have a valid integer value allowed integers between 0 - 999</w:t>
      </w:r>
      <w:r w:rsidRPr="0078510E">
        <w:rPr>
          <w:rFonts w:ascii="Consolas" w:hAnsi="Consolas" w:cs="Consolas"/>
          <w:color w:val="0000FF"/>
          <w:sz w:val="14"/>
          <w:szCs w:val="14"/>
        </w:rPr>
        <w:t xml:space="preserve"> --&gt;</w:t>
      </w:r>
    </w:p>
    <w:p w:rsidR="0078510E" w:rsidRPr="0078510E" w:rsidRDefault="0078510E" w:rsidP="0078510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78510E">
        <w:rPr>
          <w:rFonts w:ascii="Consolas" w:hAnsi="Consolas" w:cs="Consolas"/>
          <w:color w:val="0000FF"/>
          <w:sz w:val="14"/>
          <w:szCs w:val="14"/>
        </w:rPr>
        <w:t>&lt;</w:t>
      </w:r>
      <w:r w:rsidRPr="0078510E">
        <w:rPr>
          <w:rFonts w:ascii="Consolas" w:hAnsi="Consolas" w:cs="Consolas"/>
          <w:color w:val="A31515"/>
          <w:sz w:val="14"/>
          <w:szCs w:val="14"/>
        </w:rPr>
        <w:t>TotalNumberOfUnidentifiedClients</w:t>
      </w:r>
      <w:r w:rsidRPr="0078510E">
        <w:rPr>
          <w:rFonts w:ascii="Consolas" w:hAnsi="Consolas" w:cs="Consolas"/>
          <w:color w:val="0000FF"/>
          <w:sz w:val="14"/>
          <w:szCs w:val="14"/>
        </w:rPr>
        <w:t>&gt;</w:t>
      </w:r>
      <w:r w:rsidRPr="00BB1CCC">
        <w:rPr>
          <w:rFonts w:ascii="Consolas" w:hAnsi="Consolas" w:cs="Consolas"/>
          <w:sz w:val="14"/>
          <w:szCs w:val="14"/>
        </w:rPr>
        <w:t>0</w:t>
      </w:r>
      <w:r w:rsidRPr="0078510E">
        <w:rPr>
          <w:rFonts w:ascii="Consolas" w:hAnsi="Consolas" w:cs="Consolas"/>
          <w:color w:val="0000FF"/>
          <w:sz w:val="14"/>
          <w:szCs w:val="14"/>
        </w:rPr>
        <w:t>&lt;/</w:t>
      </w:r>
      <w:r w:rsidRPr="0078510E">
        <w:rPr>
          <w:rFonts w:ascii="Consolas" w:hAnsi="Consolas" w:cs="Consolas"/>
          <w:color w:val="A31515"/>
          <w:sz w:val="14"/>
          <w:szCs w:val="14"/>
        </w:rPr>
        <w:t>TotalNumberOfUnidentifiedClients</w:t>
      </w:r>
      <w:r w:rsidRPr="0078510E">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If provided. Values allowed decimals</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FeesCharged</w:t>
      </w:r>
      <w:r w:rsidRPr="00CF3AB2">
        <w:rPr>
          <w:rFonts w:ascii="Consolas" w:hAnsi="Consolas" w:cs="Consolas"/>
          <w:color w:val="0000FF"/>
          <w:sz w:val="14"/>
          <w:szCs w:val="14"/>
        </w:rPr>
        <w:t>&gt;</w:t>
      </w:r>
      <w:r w:rsidRPr="00CF3AB2">
        <w:rPr>
          <w:rFonts w:ascii="Consolas" w:hAnsi="Consolas" w:cs="Consolas"/>
          <w:color w:val="000000"/>
          <w:sz w:val="14"/>
          <w:szCs w:val="14"/>
        </w:rPr>
        <w:t>1.00</w:t>
      </w:r>
      <w:r w:rsidRPr="00CF3AB2">
        <w:rPr>
          <w:rFonts w:ascii="Consolas" w:hAnsi="Consolas" w:cs="Consolas"/>
          <w:color w:val="0000FF"/>
          <w:sz w:val="14"/>
          <w:szCs w:val="14"/>
        </w:rPr>
        <w:t>&lt;/</w:t>
      </w:r>
      <w:r w:rsidRPr="00CF3AB2">
        <w:rPr>
          <w:rFonts w:ascii="Consolas" w:hAnsi="Consolas" w:cs="Consolas"/>
          <w:color w:val="A31515"/>
          <w:sz w:val="14"/>
          <w:szCs w:val="14"/>
        </w:rPr>
        <w:t>FeesCharged</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 value of true or false in lower case must be provided</w:t>
      </w:r>
      <w:r w:rsidRPr="00CF3AB2">
        <w:rPr>
          <w:rFonts w:ascii="Consolas" w:hAnsi="Consolas" w:cs="Consolas"/>
          <w:color w:val="0000FF"/>
          <w:sz w:val="14"/>
          <w:szCs w:val="14"/>
        </w:rPr>
        <w:t>--&gt;</w:t>
      </w:r>
    </w:p>
    <w:p w:rsidR="00BB4CEE" w:rsidRDefault="003F1EF4" w:rsidP="00BB4CE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InterpreterPresent</w:t>
      </w:r>
      <w:r w:rsidRPr="00CF3AB2">
        <w:rPr>
          <w:rFonts w:ascii="Consolas" w:hAnsi="Consolas" w:cs="Consolas"/>
          <w:color w:val="0000FF"/>
          <w:sz w:val="14"/>
          <w:szCs w:val="14"/>
        </w:rPr>
        <w:t>&gt;</w:t>
      </w:r>
      <w:r w:rsidRPr="00CF3AB2">
        <w:rPr>
          <w:rFonts w:ascii="Consolas" w:hAnsi="Consolas" w:cs="Consolas"/>
          <w:color w:val="000000"/>
          <w:sz w:val="14"/>
          <w:szCs w:val="14"/>
        </w:rPr>
        <w:t>true</w:t>
      </w:r>
      <w:r w:rsidRPr="00CF3AB2">
        <w:rPr>
          <w:rFonts w:ascii="Consolas" w:hAnsi="Consolas" w:cs="Consolas"/>
          <w:color w:val="0000FF"/>
          <w:sz w:val="14"/>
          <w:szCs w:val="14"/>
        </w:rPr>
        <w:t>&lt;/</w:t>
      </w:r>
      <w:r w:rsidRPr="00CF3AB2">
        <w:rPr>
          <w:rFonts w:ascii="Consolas" w:hAnsi="Consolas" w:cs="Consolas"/>
          <w:color w:val="A31515"/>
          <w:sz w:val="14"/>
          <w:szCs w:val="14"/>
        </w:rPr>
        <w:t>InterpreterPresent</w:t>
      </w:r>
      <w:r w:rsidRPr="00CF3AB2">
        <w:rPr>
          <w:rFonts w:ascii="Consolas" w:hAnsi="Consolas" w:cs="Consolas"/>
          <w:color w:val="0000FF"/>
          <w:sz w:val="14"/>
          <w:szCs w:val="14"/>
        </w:rPr>
        <w:t>&gt;</w:t>
      </w:r>
    </w:p>
    <w:p w:rsidR="00BB4CEE" w:rsidRPr="0078510E" w:rsidRDefault="00BB4CEE" w:rsidP="00BB4CE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78510E">
        <w:rPr>
          <w:rFonts w:ascii="Consolas" w:hAnsi="Consolas" w:cs="Consolas"/>
          <w:color w:val="0000FF"/>
          <w:sz w:val="14"/>
          <w:szCs w:val="14"/>
        </w:rPr>
        <w:t>&lt;!--</w:t>
      </w:r>
      <w:r w:rsidRPr="0078510E">
        <w:rPr>
          <w:rFonts w:ascii="Consolas" w:hAnsi="Consolas" w:cs="Consolas"/>
          <w:color w:val="008000"/>
          <w:sz w:val="14"/>
          <w:szCs w:val="14"/>
        </w:rPr>
        <w:t>Not</w:t>
      </w:r>
      <w:r w:rsidRPr="0078510E">
        <w:rPr>
          <w:rFonts w:ascii="Consolas" w:hAnsi="Consolas" w:cs="Consolas"/>
          <w:color w:val="0000FF"/>
          <w:sz w:val="14"/>
          <w:szCs w:val="14"/>
        </w:rPr>
        <w:t xml:space="preserve"> </w:t>
      </w:r>
      <w:r w:rsidRPr="0078510E">
        <w:rPr>
          <w:rFonts w:ascii="Consolas" w:hAnsi="Consolas" w:cs="Consolas"/>
          <w:color w:val="008000"/>
          <w:sz w:val="14"/>
          <w:szCs w:val="14"/>
        </w:rPr>
        <w:t>mandatory</w:t>
      </w:r>
      <w:r w:rsidRPr="0078510E">
        <w:rPr>
          <w:rFonts w:ascii="Consolas" w:hAnsi="Consolas" w:cs="Consolas"/>
          <w:color w:val="0000FF"/>
          <w:sz w:val="14"/>
          <w:szCs w:val="14"/>
        </w:rPr>
        <w:t>.--&gt;</w:t>
      </w:r>
    </w:p>
    <w:p w:rsidR="00AF7CCF" w:rsidRDefault="00BB4CEE"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78510E">
        <w:rPr>
          <w:rFonts w:ascii="Consolas" w:hAnsi="Consolas" w:cs="Consolas"/>
          <w:color w:val="0000FF"/>
          <w:sz w:val="14"/>
          <w:szCs w:val="14"/>
        </w:rPr>
        <w:t>&lt;</w:t>
      </w:r>
      <w:r w:rsidRPr="0078510E">
        <w:rPr>
          <w:rFonts w:ascii="Consolas" w:hAnsi="Consolas" w:cs="Consolas"/>
          <w:color w:val="A31515"/>
          <w:sz w:val="14"/>
          <w:szCs w:val="14"/>
        </w:rPr>
        <w:t>ServiceSettingCode</w:t>
      </w:r>
      <w:r w:rsidRPr="0078510E">
        <w:rPr>
          <w:rFonts w:ascii="Consolas" w:hAnsi="Consolas" w:cs="Consolas"/>
          <w:color w:val="0000FF"/>
          <w:sz w:val="14"/>
          <w:szCs w:val="14"/>
        </w:rPr>
        <w:t>&gt;</w:t>
      </w:r>
      <w:r w:rsidR="00EA185D">
        <w:rPr>
          <w:rFonts w:ascii="Consolas" w:hAnsi="Consolas" w:cs="Consolas"/>
          <w:sz w:val="14"/>
          <w:szCs w:val="14"/>
        </w:rPr>
        <w:t>COMMVENUE</w:t>
      </w:r>
      <w:r w:rsidRPr="0078510E">
        <w:rPr>
          <w:rFonts w:ascii="Consolas" w:hAnsi="Consolas" w:cs="Consolas"/>
          <w:color w:val="0000FF"/>
          <w:sz w:val="14"/>
          <w:szCs w:val="14"/>
        </w:rPr>
        <w:t>&lt;/</w:t>
      </w:r>
      <w:r w:rsidRPr="0078510E">
        <w:rPr>
          <w:rFonts w:ascii="Consolas" w:hAnsi="Consolas" w:cs="Consolas"/>
          <w:color w:val="A31515"/>
          <w:sz w:val="14"/>
          <w:szCs w:val="14"/>
        </w:rPr>
        <w:t>ServiceSettingCode</w:t>
      </w:r>
      <w:r w:rsidRPr="0078510E">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SessionClients</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SessionClient</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r w:rsidRPr="00CF3AB2">
        <w:rPr>
          <w:rFonts w:ascii="Consolas" w:hAnsi="Consolas" w:cs="Consolas"/>
          <w:color w:val="000000"/>
          <w:sz w:val="14"/>
          <w:szCs w:val="14"/>
        </w:rPr>
        <w:t>CL</w:t>
      </w:r>
      <w:r w:rsidR="00E07C9E">
        <w:rPr>
          <w:rFonts w:ascii="Consolas" w:hAnsi="Consolas" w:cs="Consolas"/>
          <w:color w:val="000000"/>
          <w:sz w:val="14"/>
          <w:szCs w:val="14"/>
        </w:rPr>
        <w:t>0012</w:t>
      </w: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ParticipationCode</w:t>
      </w:r>
      <w:r w:rsidRPr="00CF3AB2">
        <w:rPr>
          <w:rFonts w:ascii="Consolas" w:hAnsi="Consolas" w:cs="Consolas"/>
          <w:color w:val="0000FF"/>
          <w:sz w:val="14"/>
          <w:szCs w:val="14"/>
        </w:rPr>
        <w:t>&gt;</w:t>
      </w:r>
      <w:r w:rsidRPr="00CF3AB2">
        <w:rPr>
          <w:rFonts w:ascii="Consolas" w:hAnsi="Consolas" w:cs="Consolas"/>
          <w:color w:val="000000"/>
          <w:sz w:val="14"/>
          <w:szCs w:val="14"/>
        </w:rPr>
        <w:t>CLIENT</w:t>
      </w:r>
      <w:r w:rsidRPr="00CF3AB2">
        <w:rPr>
          <w:rFonts w:ascii="Consolas" w:hAnsi="Consolas" w:cs="Consolas"/>
          <w:color w:val="0000FF"/>
          <w:sz w:val="14"/>
          <w:szCs w:val="14"/>
        </w:rPr>
        <w:t>&lt;/</w:t>
      </w:r>
      <w:r w:rsidRPr="00CF3AB2">
        <w:rPr>
          <w:rFonts w:ascii="Consolas" w:hAnsi="Consolas" w:cs="Consolas"/>
          <w:color w:val="A31515"/>
          <w:sz w:val="14"/>
          <w:szCs w:val="14"/>
        </w:rPr>
        <w:t>ParticipationCode</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If element is present in the XML, then </w:t>
      </w:r>
      <w:r w:rsidR="00CE0D54" w:rsidRPr="00CF3AB2">
        <w:rPr>
          <w:rFonts w:ascii="Consolas" w:hAnsi="Consolas" w:cs="Consolas"/>
          <w:color w:val="008000"/>
          <w:sz w:val="14"/>
          <w:szCs w:val="14"/>
        </w:rPr>
        <w:t>at least</w:t>
      </w:r>
      <w:r w:rsidRPr="00CF3AB2">
        <w:rPr>
          <w:rFonts w:ascii="Consolas" w:hAnsi="Consolas" w:cs="Consolas"/>
          <w:color w:val="008000"/>
          <w:sz w:val="14"/>
          <w:szCs w:val="14"/>
        </w:rPr>
        <w:t xml:space="preserve"> 1 Referral must be provided.</w:t>
      </w:r>
      <w:r w:rsidRPr="00CF3AB2">
        <w:rPr>
          <w:rFonts w:ascii="Consolas" w:hAnsi="Consolas" w:cs="Consolas"/>
          <w:color w:val="0000FF"/>
          <w:sz w:val="14"/>
          <w:szCs w:val="14"/>
        </w:rPr>
        <w:t>--&gt;</w:t>
      </w:r>
    </w:p>
    <w:p w:rsidR="00AF7CCF" w:rsidRDefault="003F1EF4" w:rsidP="00AF7CCF">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ClientReferralOutWithPurpose</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Referral</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TypeCode</w:t>
      </w:r>
      <w:r w:rsidRPr="00CF3AB2">
        <w:rPr>
          <w:rFonts w:ascii="Consolas" w:hAnsi="Consolas" w:cs="Consolas"/>
          <w:color w:val="0000FF"/>
          <w:sz w:val="14"/>
          <w:szCs w:val="14"/>
        </w:rPr>
        <w:t>&gt;</w:t>
      </w:r>
      <w:r w:rsidRPr="00CF3AB2">
        <w:rPr>
          <w:rFonts w:ascii="Consolas" w:hAnsi="Consolas" w:cs="Consolas"/>
          <w:color w:val="000000"/>
          <w:sz w:val="14"/>
          <w:szCs w:val="14"/>
        </w:rPr>
        <w:t>EXTERNAL</w:t>
      </w:r>
      <w:r w:rsidRPr="00CF3AB2">
        <w:rPr>
          <w:rFonts w:ascii="Consolas" w:hAnsi="Consolas" w:cs="Consolas"/>
          <w:color w:val="0000FF"/>
          <w:sz w:val="14"/>
          <w:szCs w:val="14"/>
        </w:rPr>
        <w:t>&lt;/</w:t>
      </w:r>
      <w:r w:rsidRPr="00CF3AB2">
        <w:rPr>
          <w:rFonts w:ascii="Consolas" w:hAnsi="Consolas" w:cs="Consolas"/>
          <w:color w:val="A31515"/>
          <w:sz w:val="14"/>
          <w:szCs w:val="14"/>
        </w:rPr>
        <w:t>TypeCode</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PurposeCodes</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1 or more Purpose must be provided.</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r w:rsidRPr="00CF3AB2">
        <w:rPr>
          <w:rFonts w:ascii="Consolas" w:hAnsi="Consolas" w:cs="Consolas"/>
          <w:color w:val="000000"/>
          <w:sz w:val="14"/>
          <w:szCs w:val="14"/>
        </w:rPr>
        <w:t>HOUSING</w:t>
      </w: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r w:rsidRPr="00CF3AB2">
        <w:rPr>
          <w:rFonts w:ascii="Consolas" w:hAnsi="Consolas" w:cs="Consolas"/>
          <w:color w:val="000000"/>
          <w:sz w:val="14"/>
          <w:szCs w:val="14"/>
        </w:rPr>
        <w:t>PHYSICAL</w:t>
      </w: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PurposeCodes</w:t>
      </w:r>
      <w:r w:rsidRPr="00CF3AB2">
        <w:rPr>
          <w:rFonts w:ascii="Consolas" w:hAnsi="Consolas" w:cs="Consolas"/>
          <w:color w:val="0000FF"/>
          <w:sz w:val="14"/>
          <w:szCs w:val="14"/>
        </w:rPr>
        <w:t>&gt;</w:t>
      </w:r>
    </w:p>
    <w:p w:rsidR="00752673" w:rsidRDefault="003F1EF4" w:rsidP="00752673">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Referral</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Referral</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TypeCode</w:t>
      </w:r>
      <w:r w:rsidRPr="00CF3AB2">
        <w:rPr>
          <w:rFonts w:ascii="Consolas" w:hAnsi="Consolas" w:cs="Consolas"/>
          <w:color w:val="0000FF"/>
          <w:sz w:val="14"/>
          <w:szCs w:val="14"/>
        </w:rPr>
        <w:t>&gt;</w:t>
      </w:r>
      <w:r w:rsidRPr="00CF3AB2">
        <w:rPr>
          <w:rFonts w:ascii="Consolas" w:hAnsi="Consolas" w:cs="Consolas"/>
          <w:color w:val="000000"/>
          <w:sz w:val="14"/>
          <w:szCs w:val="14"/>
        </w:rPr>
        <w:t>INTERNAL</w:t>
      </w:r>
      <w:r w:rsidRPr="00CF3AB2">
        <w:rPr>
          <w:rFonts w:ascii="Consolas" w:hAnsi="Consolas" w:cs="Consolas"/>
          <w:color w:val="0000FF"/>
          <w:sz w:val="14"/>
          <w:szCs w:val="14"/>
        </w:rPr>
        <w:t>&lt;/</w:t>
      </w:r>
      <w:r w:rsidRPr="00CF3AB2">
        <w:rPr>
          <w:rFonts w:ascii="Consolas" w:hAnsi="Consolas" w:cs="Consolas"/>
          <w:color w:val="A31515"/>
          <w:sz w:val="14"/>
          <w:szCs w:val="14"/>
        </w:rPr>
        <w:t>TypeCode</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lastRenderedPageBreak/>
        <w:t>&lt;</w:t>
      </w:r>
      <w:r w:rsidRPr="00CF3AB2">
        <w:rPr>
          <w:rFonts w:ascii="Consolas" w:hAnsi="Consolas" w:cs="Consolas"/>
          <w:color w:val="A31515"/>
          <w:sz w:val="14"/>
          <w:szCs w:val="14"/>
        </w:rPr>
        <w:t>PurposeCodes</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1 or more Purpose must be provided.</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r w:rsidRPr="00CF3AB2">
        <w:rPr>
          <w:rFonts w:ascii="Consolas" w:hAnsi="Consolas" w:cs="Consolas"/>
          <w:color w:val="000000"/>
          <w:sz w:val="14"/>
          <w:szCs w:val="14"/>
        </w:rPr>
        <w:t>PERSONAL</w:t>
      </w: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13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r w:rsidRPr="00CF3AB2">
        <w:rPr>
          <w:rFonts w:ascii="Consolas" w:hAnsi="Consolas" w:cs="Consolas"/>
          <w:color w:val="000000"/>
          <w:sz w:val="14"/>
          <w:szCs w:val="14"/>
        </w:rPr>
        <w:t>PHYSICAL</w:t>
      </w:r>
      <w:r w:rsidRPr="00CF3AB2">
        <w:rPr>
          <w:rFonts w:ascii="Consolas" w:hAnsi="Consolas" w:cs="Consolas"/>
          <w:color w:val="0000FF"/>
          <w:sz w:val="14"/>
          <w:szCs w:val="14"/>
        </w:rPr>
        <w:t>&lt;/</w:t>
      </w:r>
      <w:r w:rsidRPr="00CF3AB2">
        <w:rPr>
          <w:rFonts w:ascii="Consolas" w:hAnsi="Consolas" w:cs="Consolas"/>
          <w:color w:val="A31515"/>
          <w:sz w:val="14"/>
          <w:szCs w:val="14"/>
        </w:rPr>
        <w:t>PurposeCode</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993"/>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PurposeCodes</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Referral</w:t>
      </w:r>
      <w:r w:rsidRPr="00CF3AB2">
        <w:rPr>
          <w:rFonts w:ascii="Consolas" w:hAnsi="Consolas" w:cs="Consolas"/>
          <w:color w:val="0000FF"/>
          <w:sz w:val="14"/>
          <w:szCs w:val="14"/>
        </w:rPr>
        <w:t>&gt;</w:t>
      </w:r>
    </w:p>
    <w:p w:rsidR="000C06A0" w:rsidRDefault="003F1EF4" w:rsidP="000C06A0">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ClientReferralOutWithPurpose</w:t>
      </w:r>
      <w:r w:rsidRPr="00CF3AB2">
        <w:rPr>
          <w:rFonts w:ascii="Consolas" w:hAnsi="Consolas" w:cs="Consolas"/>
          <w:color w:val="0000FF"/>
          <w:sz w:val="14"/>
          <w:szCs w:val="14"/>
        </w:rPr>
        <w:t>&gt;</w:t>
      </w:r>
    </w:p>
    <w:p w:rsidR="00257166" w:rsidRDefault="003F1EF4" w:rsidP="002571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SessionClient</w:t>
      </w:r>
      <w:r w:rsidRPr="00CF3AB2">
        <w:rPr>
          <w:rFonts w:ascii="Consolas" w:hAnsi="Consolas" w:cs="Consolas"/>
          <w:color w:val="0000FF"/>
          <w:sz w:val="14"/>
          <w:szCs w:val="14"/>
        </w:rPr>
        <w:t>&gt;</w:t>
      </w:r>
    </w:p>
    <w:p w:rsidR="00257166" w:rsidRDefault="003F1EF4" w:rsidP="002571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SessionClients</w:t>
      </w:r>
      <w:r w:rsidRPr="00CF3AB2">
        <w:rPr>
          <w:rFonts w:ascii="Consolas" w:hAnsi="Consolas" w:cs="Consolas"/>
          <w:color w:val="0000FF"/>
          <w:sz w:val="14"/>
          <w:szCs w:val="14"/>
        </w:rPr>
        <w:t>&gt;</w:t>
      </w:r>
    </w:p>
    <w:p w:rsidR="00257166" w:rsidRDefault="003F1EF4" w:rsidP="0025716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w:t>
      </w:r>
      <w:r w:rsidRPr="00CF3AB2">
        <w:rPr>
          <w:rFonts w:ascii="Consolas" w:hAnsi="Consolas" w:cs="Consolas"/>
          <w:color w:val="0000FF"/>
          <w:sz w:val="14"/>
          <w:szCs w:val="14"/>
        </w:rPr>
        <w:t>&gt;</w:t>
      </w:r>
    </w:p>
    <w:p w:rsidR="003B4AF5" w:rsidRDefault="003F1EF4" w:rsidP="0078510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Sessions</w:t>
      </w:r>
      <w:r w:rsidRPr="00CF3AB2">
        <w:rPr>
          <w:rFonts w:ascii="Consolas" w:hAnsi="Consolas" w:cs="Consolas"/>
          <w:color w:val="0000FF"/>
          <w:sz w:val="14"/>
          <w:szCs w:val="14"/>
        </w:rPr>
        <w:t>&gt;</w:t>
      </w:r>
    </w:p>
    <w:p w:rsidR="00487048" w:rsidRPr="00CF3AB2" w:rsidRDefault="00487048" w:rsidP="0078510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142"/>
        <w:rPr>
          <w:rFonts w:ascii="Consolas" w:hAnsi="Consolas" w:cs="Consolas"/>
          <w:color w:val="0000FF"/>
          <w:sz w:val="14"/>
          <w:szCs w:val="14"/>
        </w:rPr>
      </w:pP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SessionAssessment must be provided.</w:t>
      </w:r>
      <w:r w:rsidRPr="00CF3AB2">
        <w:rPr>
          <w:rFonts w:ascii="Consolas" w:hAnsi="Consolas" w:cs="Consolas"/>
          <w:color w:val="0000FF"/>
          <w:sz w:val="14"/>
          <w:szCs w:val="14"/>
        </w:rPr>
        <w:t>--&gt;</w:t>
      </w:r>
    </w:p>
    <w:p w:rsidR="003B4AF5" w:rsidRDefault="008B3E02"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SessionAssessments</w:t>
      </w:r>
      <w:r w:rsidR="003F1EF4"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SessionAssessment</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r w:rsidRPr="00CF3AB2">
        <w:rPr>
          <w:rFonts w:ascii="Consolas" w:hAnsi="Consolas" w:cs="Consolas"/>
          <w:color w:val="000000"/>
          <w:sz w:val="14"/>
          <w:szCs w:val="14"/>
        </w:rPr>
        <w:t>CA</w:t>
      </w:r>
      <w:r w:rsidR="00E07C9E">
        <w:rPr>
          <w:rFonts w:ascii="Consolas" w:hAnsi="Consolas" w:cs="Consolas"/>
          <w:color w:val="000000"/>
          <w:sz w:val="14"/>
          <w:szCs w:val="14"/>
        </w:rPr>
        <w:t>0050</w:t>
      </w: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r w:rsidRPr="00CF3AB2">
        <w:rPr>
          <w:rFonts w:ascii="Consolas" w:hAnsi="Consolas" w:cs="Consolas"/>
          <w:color w:val="000000"/>
          <w:sz w:val="14"/>
          <w:szCs w:val="14"/>
        </w:rPr>
        <w:t>SS</w:t>
      </w:r>
      <w:r w:rsidR="00E07C9E">
        <w:rPr>
          <w:rFonts w:ascii="Consolas" w:hAnsi="Consolas" w:cs="Consolas"/>
          <w:color w:val="000000"/>
          <w:sz w:val="14"/>
          <w:szCs w:val="14"/>
        </w:rPr>
        <w:t>001</w:t>
      </w: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Assessments</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1 or more Assessment must be provided.</w:t>
      </w:r>
      <w:r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w:t>
      </w:r>
      <w:r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008000"/>
          <w:sz w:val="14"/>
          <w:szCs w:val="14"/>
        </w:rPr>
        <w:t>Mandatory.</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ScoreTypeCode</w:t>
      </w:r>
      <w:r w:rsidR="003F1EF4" w:rsidRPr="00CF3AB2">
        <w:rPr>
          <w:rFonts w:ascii="Consolas" w:hAnsi="Consolas" w:cs="Consolas"/>
          <w:color w:val="0000FF"/>
          <w:sz w:val="14"/>
          <w:szCs w:val="14"/>
        </w:rPr>
        <w:t>&gt;</w:t>
      </w:r>
      <w:r w:rsidR="003F1EF4" w:rsidRPr="00CF3AB2">
        <w:rPr>
          <w:rFonts w:ascii="Consolas" w:hAnsi="Consolas" w:cs="Consolas"/>
          <w:color w:val="000000"/>
          <w:sz w:val="14"/>
          <w:szCs w:val="14"/>
        </w:rPr>
        <w:t>GROUP</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ScoreTypeCode</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008000"/>
          <w:sz w:val="14"/>
          <w:szCs w:val="14"/>
        </w:rPr>
        <w:t>Mandatory.</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AssessmentPhaseCode</w:t>
      </w:r>
      <w:r w:rsidR="003F1EF4" w:rsidRPr="00CF3AB2">
        <w:rPr>
          <w:rFonts w:ascii="Consolas" w:hAnsi="Consolas" w:cs="Consolas"/>
          <w:color w:val="0000FF"/>
          <w:sz w:val="14"/>
          <w:szCs w:val="14"/>
        </w:rPr>
        <w:t>&gt;</w:t>
      </w:r>
      <w:r w:rsidR="003F1EF4" w:rsidRPr="00CF3AB2">
        <w:rPr>
          <w:rFonts w:ascii="Consolas" w:hAnsi="Consolas" w:cs="Consolas"/>
          <w:color w:val="000000"/>
          <w:sz w:val="14"/>
          <w:szCs w:val="14"/>
        </w:rPr>
        <w:t>POST</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AssessmentPhaseCode</w:t>
      </w:r>
      <w:r w:rsidR="003F1EF4" w:rsidRPr="00CF3AB2">
        <w:rPr>
          <w:rFonts w:ascii="Consolas" w:hAnsi="Consolas" w:cs="Consolas"/>
          <w:color w:val="0000FF"/>
          <w:sz w:val="14"/>
          <w:szCs w:val="14"/>
        </w:rPr>
        <w:t>&gt;</w:t>
      </w:r>
    </w:p>
    <w:p w:rsidR="00CF3928" w:rsidRPr="00CF3928" w:rsidRDefault="00CF3928" w:rsidP="00CF392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928">
        <w:rPr>
          <w:rFonts w:ascii="Consolas" w:hAnsi="Consolas" w:cs="Consolas"/>
          <w:color w:val="0000FF"/>
          <w:sz w:val="14"/>
          <w:szCs w:val="14"/>
        </w:rPr>
        <w:t>&lt;!--</w:t>
      </w:r>
      <w:r w:rsidRPr="00CF3928">
        <w:rPr>
          <w:rFonts w:ascii="Consolas" w:hAnsi="Consolas" w:cs="Consolas"/>
          <w:color w:val="008000"/>
          <w:sz w:val="14"/>
          <w:szCs w:val="14"/>
        </w:rPr>
        <w:t>Not</w:t>
      </w:r>
      <w:r w:rsidRPr="00CF3928">
        <w:rPr>
          <w:rFonts w:ascii="Consolas" w:hAnsi="Consolas" w:cs="Consolas"/>
          <w:color w:val="0000FF"/>
          <w:sz w:val="14"/>
          <w:szCs w:val="14"/>
        </w:rPr>
        <w:t xml:space="preserve"> </w:t>
      </w:r>
      <w:r w:rsidRPr="00CF3928">
        <w:rPr>
          <w:rFonts w:ascii="Consolas" w:hAnsi="Consolas" w:cs="Consolas"/>
          <w:color w:val="008000"/>
          <w:sz w:val="14"/>
          <w:szCs w:val="14"/>
        </w:rPr>
        <w:t>mandatory</w:t>
      </w:r>
      <w:r w:rsidRPr="00CF3928">
        <w:rPr>
          <w:rFonts w:ascii="Consolas" w:hAnsi="Consolas" w:cs="Consolas"/>
          <w:color w:val="0000FF"/>
          <w:sz w:val="14"/>
          <w:szCs w:val="14"/>
        </w:rPr>
        <w:t>.--&gt;</w:t>
      </w:r>
    </w:p>
    <w:p w:rsidR="00CF3928" w:rsidRDefault="00CF3928" w:rsidP="00CF392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928">
        <w:rPr>
          <w:rFonts w:ascii="Consolas" w:hAnsi="Consolas" w:cs="Consolas"/>
          <w:color w:val="0000FF"/>
          <w:sz w:val="14"/>
          <w:szCs w:val="14"/>
        </w:rPr>
        <w:t>&lt;</w:t>
      </w:r>
      <w:r w:rsidRPr="00CF3928">
        <w:rPr>
          <w:rFonts w:ascii="Consolas" w:hAnsi="Consolas" w:cs="Consolas"/>
          <w:color w:val="A31515"/>
          <w:sz w:val="14"/>
          <w:szCs w:val="14"/>
        </w:rPr>
        <w:t>AssessedByCode</w:t>
      </w:r>
      <w:r w:rsidRPr="00CF3928">
        <w:rPr>
          <w:rFonts w:ascii="Consolas" w:hAnsi="Consolas" w:cs="Consolas"/>
          <w:color w:val="0000FF"/>
          <w:sz w:val="14"/>
          <w:szCs w:val="14"/>
        </w:rPr>
        <w:t>&gt;</w:t>
      </w:r>
      <w:r w:rsidR="00A93E6E">
        <w:rPr>
          <w:rFonts w:ascii="Consolas" w:hAnsi="Consolas" w:cs="Consolas"/>
          <w:sz w:val="14"/>
          <w:szCs w:val="14"/>
        </w:rPr>
        <w:t>SDJOINT</w:t>
      </w:r>
      <w:r w:rsidRPr="00CF3928">
        <w:rPr>
          <w:rFonts w:ascii="Consolas" w:hAnsi="Consolas" w:cs="Consolas"/>
          <w:color w:val="0000FF"/>
          <w:sz w:val="14"/>
          <w:szCs w:val="14"/>
        </w:rPr>
        <w:t>&lt;</w:t>
      </w:r>
      <w:r w:rsidR="00324E52">
        <w:rPr>
          <w:rFonts w:ascii="Consolas" w:hAnsi="Consolas" w:cs="Consolas"/>
          <w:color w:val="0000FF"/>
          <w:sz w:val="14"/>
          <w:szCs w:val="14"/>
        </w:rPr>
        <w:t>/</w:t>
      </w:r>
      <w:r w:rsidRPr="00CF3928">
        <w:rPr>
          <w:rFonts w:ascii="Consolas" w:hAnsi="Consolas" w:cs="Consolas"/>
          <w:color w:val="A31515"/>
          <w:sz w:val="14"/>
          <w:szCs w:val="14"/>
        </w:rPr>
        <w:t>AssessedByCode</w:t>
      </w:r>
      <w:r w:rsidRPr="00CF3928">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008000"/>
          <w:sz w:val="14"/>
          <w:szCs w:val="14"/>
        </w:rPr>
        <w:t>Mandatory.</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00"/>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Scores</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Pr>
          <w:rFonts w:ascii="Consolas" w:hAnsi="Consolas" w:cs="Consolas"/>
          <w:color w:val="0000FF"/>
          <w:sz w:val="14"/>
          <w:szCs w:val="14"/>
        </w:rPr>
        <w:t xml:space="preserve">  </w:t>
      </w:r>
      <w:r w:rsidR="00775A4E">
        <w:rPr>
          <w:rFonts w:ascii="Consolas" w:hAnsi="Consolas" w:cs="Consolas"/>
          <w:color w:val="0000FF"/>
          <w:sz w:val="14"/>
          <w:szCs w:val="14"/>
        </w:rPr>
        <w:t>&lt;</w:t>
      </w:r>
      <w:r w:rsidR="003F1EF4" w:rsidRPr="00CF3AB2">
        <w:rPr>
          <w:rFonts w:ascii="Consolas" w:hAnsi="Consolas" w:cs="Consolas"/>
          <w:color w:val="0000FF"/>
          <w:sz w:val="14"/>
          <w:szCs w:val="14"/>
        </w:rPr>
        <w:t>!--</w:t>
      </w:r>
      <w:r w:rsidR="003F1EF4" w:rsidRPr="00CF3AB2">
        <w:rPr>
          <w:rFonts w:ascii="Consolas" w:hAnsi="Consolas" w:cs="Consolas"/>
          <w:color w:val="008000"/>
          <w:sz w:val="14"/>
          <w:szCs w:val="14"/>
        </w:rPr>
        <w:t xml:space="preserve"> 1 or more ScoreCode must be provided.</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ScoreCode</w:t>
      </w:r>
      <w:r w:rsidR="003F1EF4" w:rsidRPr="00CF3AB2">
        <w:rPr>
          <w:rFonts w:ascii="Consolas" w:hAnsi="Consolas" w:cs="Consolas"/>
          <w:color w:val="0000FF"/>
          <w:sz w:val="14"/>
          <w:szCs w:val="14"/>
        </w:rPr>
        <w:t>&gt;</w:t>
      </w:r>
      <w:r w:rsidR="003F1EF4" w:rsidRPr="00CF3AB2">
        <w:rPr>
          <w:rFonts w:ascii="Consolas" w:hAnsi="Consolas" w:cs="Consolas"/>
          <w:color w:val="000000"/>
          <w:sz w:val="14"/>
          <w:szCs w:val="14"/>
        </w:rPr>
        <w:t>GROUPNETWORKS1</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ScoreCode</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ScoreCode</w:t>
      </w:r>
      <w:r w:rsidR="003F1EF4" w:rsidRPr="00CF3AB2">
        <w:rPr>
          <w:rFonts w:ascii="Consolas" w:hAnsi="Consolas" w:cs="Consolas"/>
          <w:color w:val="0000FF"/>
          <w:sz w:val="14"/>
          <w:szCs w:val="14"/>
        </w:rPr>
        <w:t>&gt;</w:t>
      </w:r>
      <w:r w:rsidR="003F1EF4" w:rsidRPr="00CF3AB2">
        <w:rPr>
          <w:rFonts w:ascii="Consolas" w:hAnsi="Consolas" w:cs="Consolas"/>
          <w:color w:val="000000"/>
          <w:sz w:val="14"/>
          <w:szCs w:val="14"/>
        </w:rPr>
        <w:t>GROUPSKILLS2</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ScoreCode</w:t>
      </w:r>
      <w:r w:rsidR="003F1EF4" w:rsidRPr="00CF3AB2">
        <w:rPr>
          <w:rFonts w:ascii="Consolas" w:hAnsi="Consolas" w:cs="Consolas"/>
          <w:color w:val="0000FF"/>
          <w:sz w:val="14"/>
          <w:szCs w:val="14"/>
        </w:rPr>
        <w:t>&gt;</w:t>
      </w:r>
    </w:p>
    <w:p w:rsidR="003B4AF5" w:rsidRDefault="00203666"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Scores</w:t>
      </w:r>
      <w:r w:rsidR="003F1EF4" w:rsidRPr="00CF3AB2">
        <w:rPr>
          <w:rFonts w:ascii="Consolas" w:hAnsi="Consolas" w:cs="Consolas"/>
          <w:color w:val="0000FF"/>
          <w:sz w:val="14"/>
          <w:szCs w:val="14"/>
        </w:rPr>
        <w:t>&gt;</w:t>
      </w:r>
    </w:p>
    <w:p w:rsidR="003B4AF5" w:rsidRDefault="003F1EF4" w:rsidP="003B4AF5">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w:t>
      </w:r>
      <w:r w:rsidRPr="00CF3AB2">
        <w:rPr>
          <w:rFonts w:ascii="Consolas" w:hAnsi="Consolas" w:cs="Consolas"/>
          <w:color w:val="0000FF"/>
          <w:sz w:val="14"/>
          <w:szCs w:val="14"/>
        </w:rPr>
        <w:t>&gt;</w:t>
      </w:r>
    </w:p>
    <w:p w:rsidR="00F36002" w:rsidRDefault="003F1EF4" w:rsidP="00F3600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Assessments</w:t>
      </w:r>
      <w:r w:rsidRPr="00CF3AB2">
        <w:rPr>
          <w:rFonts w:ascii="Consolas" w:hAnsi="Consolas" w:cs="Consolas"/>
          <w:color w:val="0000FF"/>
          <w:sz w:val="14"/>
          <w:szCs w:val="14"/>
        </w:rPr>
        <w:t>&gt;</w:t>
      </w:r>
    </w:p>
    <w:p w:rsidR="003F1EF4" w:rsidRPr="00CF3AB2" w:rsidRDefault="003F1EF4" w:rsidP="00F3600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SessionAssessment</w:t>
      </w:r>
      <w:r w:rsidRPr="00CF3AB2">
        <w:rPr>
          <w:rFonts w:ascii="Consolas" w:hAnsi="Consolas" w:cs="Consolas"/>
          <w:color w:val="0000FF"/>
          <w:sz w:val="14"/>
          <w:szCs w:val="14"/>
        </w:rPr>
        <w:t>&gt;</w:t>
      </w:r>
    </w:p>
    <w:p w:rsidR="00F36002" w:rsidRDefault="003F1EF4" w:rsidP="00F3600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sidRPr="00CF3AB2">
        <w:rPr>
          <w:rFonts w:ascii="Consolas" w:hAnsi="Consolas" w:cs="Consolas"/>
          <w:color w:val="0000FF"/>
          <w:sz w:val="14"/>
          <w:szCs w:val="14"/>
        </w:rPr>
        <w:t xml:space="preserve">  &lt;/</w:t>
      </w:r>
      <w:r w:rsidRPr="00CF3AB2">
        <w:rPr>
          <w:rFonts w:ascii="Consolas" w:hAnsi="Consolas" w:cs="Consolas"/>
          <w:color w:val="A31515"/>
          <w:sz w:val="14"/>
          <w:szCs w:val="14"/>
        </w:rPr>
        <w:t>SessionAssessments</w:t>
      </w:r>
      <w:r w:rsidRPr="00CF3AB2">
        <w:rPr>
          <w:rFonts w:ascii="Consolas" w:hAnsi="Consolas" w:cs="Consolas"/>
          <w:color w:val="0000FF"/>
          <w:sz w:val="14"/>
          <w:szCs w:val="14"/>
        </w:rPr>
        <w:t>&gt;</w:t>
      </w:r>
    </w:p>
    <w:p w:rsidR="00F36002" w:rsidRPr="00CF3AB2" w:rsidRDefault="00F36002" w:rsidP="00F3600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Not mandatory.</w:t>
      </w:r>
      <w:r w:rsidRPr="00CF3AB2">
        <w:rPr>
          <w:rFonts w:ascii="Consolas" w:hAnsi="Consolas" w:cs="Consolas"/>
          <w:color w:val="0000FF"/>
          <w:sz w:val="14"/>
          <w:szCs w:val="14"/>
        </w:rPr>
        <w:t>--&gt;</w:t>
      </w:r>
    </w:p>
    <w:p w:rsidR="003F1EF4" w:rsidRPr="00CF3AB2"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If element is present in the XML, then at least 1 ClientAssessment must be provided.</w:t>
      </w:r>
      <w:r w:rsidRPr="00CF3AB2">
        <w:rPr>
          <w:rFonts w:ascii="Consolas" w:hAnsi="Consolas" w:cs="Consolas"/>
          <w:color w:val="0000FF"/>
          <w:sz w:val="14"/>
          <w:szCs w:val="14"/>
        </w:rPr>
        <w:t>--&gt;</w:t>
      </w:r>
    </w:p>
    <w:p w:rsidR="006670CE" w:rsidRDefault="009059F0"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FF"/>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ClientAssessments</w:t>
      </w:r>
      <w:r w:rsidR="003F1EF4"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ClientAssessment</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r w:rsidRPr="00CF3AB2">
        <w:rPr>
          <w:rFonts w:ascii="Consolas" w:hAnsi="Consolas" w:cs="Consolas"/>
          <w:color w:val="000000"/>
          <w:sz w:val="14"/>
          <w:szCs w:val="14"/>
        </w:rPr>
        <w:t>C</w:t>
      </w:r>
      <w:r w:rsidR="00E07C9E">
        <w:rPr>
          <w:rFonts w:ascii="Consolas" w:hAnsi="Consolas" w:cs="Consolas"/>
          <w:color w:val="000000"/>
          <w:sz w:val="14"/>
          <w:szCs w:val="14"/>
        </w:rPr>
        <w:t>L0012</w:t>
      </w:r>
      <w:r w:rsidRPr="00CF3AB2">
        <w:rPr>
          <w:rFonts w:ascii="Consolas" w:hAnsi="Consolas" w:cs="Consolas"/>
          <w:color w:val="0000FF"/>
          <w:sz w:val="14"/>
          <w:szCs w:val="14"/>
        </w:rPr>
        <w:t>&lt;/</w:t>
      </w:r>
      <w:r w:rsidRPr="00CF3AB2">
        <w:rPr>
          <w:rFonts w:ascii="Consolas" w:hAnsi="Consolas" w:cs="Consolas"/>
          <w:color w:val="A31515"/>
          <w:sz w:val="14"/>
          <w:szCs w:val="14"/>
        </w:rPr>
        <w:t>ClientId</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r w:rsidRPr="00CF3AB2">
        <w:rPr>
          <w:rFonts w:ascii="Consolas" w:hAnsi="Consolas" w:cs="Consolas"/>
          <w:color w:val="000000"/>
          <w:sz w:val="14"/>
          <w:szCs w:val="14"/>
        </w:rPr>
        <w:t>CA</w:t>
      </w:r>
      <w:r w:rsidR="00E07C9E">
        <w:rPr>
          <w:rFonts w:ascii="Consolas" w:hAnsi="Consolas" w:cs="Consolas"/>
          <w:color w:val="000000"/>
          <w:sz w:val="14"/>
          <w:szCs w:val="14"/>
        </w:rPr>
        <w:t>0050</w:t>
      </w:r>
      <w:r w:rsidRPr="00CF3AB2">
        <w:rPr>
          <w:rFonts w:ascii="Consolas" w:hAnsi="Consolas" w:cs="Consolas"/>
          <w:color w:val="0000FF"/>
          <w:sz w:val="14"/>
          <w:szCs w:val="14"/>
        </w:rPr>
        <w:t>&lt;/</w:t>
      </w:r>
      <w:r w:rsidRPr="00CF3AB2">
        <w:rPr>
          <w:rFonts w:ascii="Consolas" w:hAnsi="Consolas" w:cs="Consolas"/>
          <w:color w:val="A31515"/>
          <w:sz w:val="14"/>
          <w:szCs w:val="14"/>
        </w:rPr>
        <w:t>CaseId</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r w:rsidRPr="00CF3AB2">
        <w:rPr>
          <w:rFonts w:ascii="Consolas" w:hAnsi="Consolas" w:cs="Consolas"/>
          <w:color w:val="000000"/>
          <w:sz w:val="14"/>
          <w:szCs w:val="14"/>
        </w:rPr>
        <w:t>SS</w:t>
      </w:r>
      <w:r w:rsidR="00E07C9E">
        <w:rPr>
          <w:rFonts w:ascii="Consolas" w:hAnsi="Consolas" w:cs="Consolas"/>
          <w:color w:val="000000"/>
          <w:sz w:val="14"/>
          <w:szCs w:val="14"/>
        </w:rPr>
        <w:t>001</w:t>
      </w:r>
      <w:r w:rsidRPr="00CF3AB2">
        <w:rPr>
          <w:rFonts w:ascii="Consolas" w:hAnsi="Consolas" w:cs="Consolas"/>
          <w:color w:val="0000FF"/>
          <w:sz w:val="14"/>
          <w:szCs w:val="14"/>
        </w:rPr>
        <w:t>&lt;/</w:t>
      </w:r>
      <w:r w:rsidRPr="00CF3AB2">
        <w:rPr>
          <w:rFonts w:ascii="Consolas" w:hAnsi="Consolas" w:cs="Consolas"/>
          <w:color w:val="A31515"/>
          <w:sz w:val="14"/>
          <w:szCs w:val="14"/>
        </w:rPr>
        <w:t>SessionId</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Assessments</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1 or more Assessment must be provided.</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ScoreTypeCode</w:t>
      </w:r>
      <w:r w:rsidRPr="00CF3AB2">
        <w:rPr>
          <w:rFonts w:ascii="Consolas" w:hAnsi="Consolas" w:cs="Consolas"/>
          <w:color w:val="0000FF"/>
          <w:sz w:val="14"/>
          <w:szCs w:val="14"/>
        </w:rPr>
        <w:t>&gt;</w:t>
      </w:r>
      <w:r w:rsidRPr="00CF3AB2">
        <w:rPr>
          <w:rFonts w:ascii="Consolas" w:hAnsi="Consolas" w:cs="Consolas"/>
          <w:color w:val="000000"/>
          <w:sz w:val="14"/>
          <w:szCs w:val="14"/>
        </w:rPr>
        <w:t>CIRCUMSTANCES</w:t>
      </w:r>
      <w:r w:rsidRPr="00CF3AB2">
        <w:rPr>
          <w:rFonts w:ascii="Consolas" w:hAnsi="Consolas" w:cs="Consolas"/>
          <w:color w:val="0000FF"/>
          <w:sz w:val="14"/>
          <w:szCs w:val="14"/>
        </w:rPr>
        <w:t>&lt;/</w:t>
      </w:r>
      <w:r w:rsidRPr="00CF3AB2">
        <w:rPr>
          <w:rFonts w:ascii="Consolas" w:hAnsi="Consolas" w:cs="Consolas"/>
          <w:color w:val="A31515"/>
          <w:sz w:val="14"/>
          <w:szCs w:val="14"/>
        </w:rPr>
        <w:t>ScoreTypeCode</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AssessmentPhaseCode</w:t>
      </w:r>
      <w:r w:rsidRPr="00CF3AB2">
        <w:rPr>
          <w:rFonts w:ascii="Consolas" w:hAnsi="Consolas" w:cs="Consolas"/>
          <w:color w:val="0000FF"/>
          <w:sz w:val="14"/>
          <w:szCs w:val="14"/>
        </w:rPr>
        <w:t>&gt;</w:t>
      </w:r>
      <w:r w:rsidRPr="00CF3AB2">
        <w:rPr>
          <w:rFonts w:ascii="Consolas" w:hAnsi="Consolas" w:cs="Consolas"/>
          <w:color w:val="000000"/>
          <w:sz w:val="14"/>
          <w:szCs w:val="14"/>
        </w:rPr>
        <w:t>PRE</w:t>
      </w:r>
      <w:r w:rsidRPr="00CF3AB2">
        <w:rPr>
          <w:rFonts w:ascii="Consolas" w:hAnsi="Consolas" w:cs="Consolas"/>
          <w:color w:val="0000FF"/>
          <w:sz w:val="14"/>
          <w:szCs w:val="14"/>
        </w:rPr>
        <w:t>&lt;/</w:t>
      </w:r>
      <w:r w:rsidRPr="00CF3AB2">
        <w:rPr>
          <w:rFonts w:ascii="Consolas" w:hAnsi="Consolas" w:cs="Consolas"/>
          <w:color w:val="A31515"/>
          <w:sz w:val="14"/>
          <w:szCs w:val="14"/>
        </w:rPr>
        <w:t>AssessmentPhaseCode</w:t>
      </w:r>
      <w:r w:rsidRPr="00CF3AB2">
        <w:rPr>
          <w:rFonts w:ascii="Consolas" w:hAnsi="Consolas" w:cs="Consolas"/>
          <w:color w:val="0000FF"/>
          <w:sz w:val="14"/>
          <w:szCs w:val="14"/>
        </w:rPr>
        <w:t>&gt;</w:t>
      </w:r>
    </w:p>
    <w:p w:rsidR="00CF3928" w:rsidRPr="00CF3928" w:rsidRDefault="00CF3928" w:rsidP="00CF3928">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928">
        <w:rPr>
          <w:rFonts w:ascii="Consolas" w:hAnsi="Consolas" w:cs="Consolas"/>
          <w:color w:val="0000FF"/>
          <w:sz w:val="14"/>
          <w:szCs w:val="14"/>
        </w:rPr>
        <w:t>&lt;!--</w:t>
      </w:r>
      <w:r w:rsidRPr="00CF3928">
        <w:rPr>
          <w:rFonts w:ascii="Consolas" w:hAnsi="Consolas" w:cs="Consolas"/>
          <w:color w:val="008000"/>
          <w:sz w:val="14"/>
          <w:szCs w:val="14"/>
        </w:rPr>
        <w:t>Not</w:t>
      </w:r>
      <w:r w:rsidRPr="00CF3928">
        <w:rPr>
          <w:rFonts w:ascii="Consolas" w:hAnsi="Consolas" w:cs="Consolas"/>
          <w:color w:val="0000FF"/>
          <w:sz w:val="14"/>
          <w:szCs w:val="14"/>
        </w:rPr>
        <w:t xml:space="preserve"> </w:t>
      </w:r>
      <w:r w:rsidRPr="00CF3928">
        <w:rPr>
          <w:rFonts w:ascii="Consolas" w:hAnsi="Consolas" w:cs="Consolas"/>
          <w:color w:val="008000"/>
          <w:sz w:val="14"/>
          <w:szCs w:val="14"/>
        </w:rPr>
        <w:t>mandatory</w:t>
      </w:r>
      <w:r w:rsidRPr="00CF3928">
        <w:rPr>
          <w:rFonts w:ascii="Consolas" w:hAnsi="Consolas" w:cs="Consolas"/>
          <w:color w:val="0000FF"/>
          <w:sz w:val="14"/>
          <w:szCs w:val="14"/>
        </w:rPr>
        <w:t>.--&gt;</w:t>
      </w:r>
    </w:p>
    <w:p w:rsidR="00CF3928" w:rsidRDefault="00CF3928"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928">
        <w:rPr>
          <w:rFonts w:ascii="Consolas" w:hAnsi="Consolas" w:cs="Consolas"/>
          <w:color w:val="0000FF"/>
          <w:sz w:val="14"/>
          <w:szCs w:val="14"/>
        </w:rPr>
        <w:t>&lt;</w:t>
      </w:r>
      <w:r w:rsidRPr="00CF3928">
        <w:rPr>
          <w:rFonts w:ascii="Consolas" w:hAnsi="Consolas" w:cs="Consolas"/>
          <w:color w:val="A31515"/>
          <w:sz w:val="14"/>
          <w:szCs w:val="14"/>
        </w:rPr>
        <w:t>AssessedByCode</w:t>
      </w:r>
      <w:r w:rsidRPr="00CF3928">
        <w:rPr>
          <w:rFonts w:ascii="Consolas" w:hAnsi="Consolas" w:cs="Consolas"/>
          <w:color w:val="0000FF"/>
          <w:sz w:val="14"/>
          <w:szCs w:val="14"/>
        </w:rPr>
        <w:t>&gt;</w:t>
      </w:r>
      <w:r w:rsidR="00AD55C1">
        <w:rPr>
          <w:rFonts w:ascii="Consolas" w:hAnsi="Consolas" w:cs="Consolas"/>
          <w:sz w:val="14"/>
          <w:szCs w:val="14"/>
        </w:rPr>
        <w:t>SDJOINT</w:t>
      </w:r>
      <w:r w:rsidRPr="00CF3928">
        <w:rPr>
          <w:rFonts w:ascii="Consolas" w:hAnsi="Consolas" w:cs="Consolas"/>
          <w:color w:val="0000FF"/>
          <w:sz w:val="14"/>
          <w:szCs w:val="14"/>
        </w:rPr>
        <w:t>&lt;</w:t>
      </w:r>
      <w:r w:rsidR="00324E52">
        <w:rPr>
          <w:rFonts w:ascii="Consolas" w:hAnsi="Consolas" w:cs="Consolas"/>
          <w:color w:val="0000FF"/>
          <w:sz w:val="14"/>
          <w:szCs w:val="14"/>
        </w:rPr>
        <w:t>/</w:t>
      </w:r>
      <w:r w:rsidRPr="00CF3928">
        <w:rPr>
          <w:rFonts w:ascii="Consolas" w:hAnsi="Consolas" w:cs="Consolas"/>
          <w:color w:val="A31515"/>
          <w:sz w:val="14"/>
          <w:szCs w:val="14"/>
        </w:rPr>
        <w:t>AssessedByCode</w:t>
      </w:r>
      <w:r w:rsidRPr="00CF3928">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Mandatory.</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Scores</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008000"/>
          <w:sz w:val="14"/>
          <w:szCs w:val="14"/>
        </w:rPr>
        <w:t xml:space="preserve"> 1 or more ScoreCode must be provided.</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ScoreCode</w:t>
      </w:r>
      <w:r w:rsidRPr="00CF3AB2">
        <w:rPr>
          <w:rFonts w:ascii="Consolas" w:hAnsi="Consolas" w:cs="Consolas"/>
          <w:color w:val="0000FF"/>
          <w:sz w:val="14"/>
          <w:szCs w:val="14"/>
        </w:rPr>
        <w:t>&gt;</w:t>
      </w:r>
      <w:r w:rsidRPr="00CF3AB2">
        <w:rPr>
          <w:rFonts w:ascii="Consolas" w:hAnsi="Consolas" w:cs="Consolas"/>
          <w:color w:val="000000"/>
          <w:sz w:val="14"/>
          <w:szCs w:val="14"/>
        </w:rPr>
        <w:t>AGE1</w:t>
      </w:r>
      <w:r w:rsidRPr="00CF3AB2">
        <w:rPr>
          <w:rFonts w:ascii="Consolas" w:hAnsi="Consolas" w:cs="Consolas"/>
          <w:color w:val="0000FF"/>
          <w:sz w:val="14"/>
          <w:szCs w:val="14"/>
        </w:rPr>
        <w:t>&lt;/</w:t>
      </w:r>
      <w:r w:rsidRPr="00CF3AB2">
        <w:rPr>
          <w:rFonts w:ascii="Consolas" w:hAnsi="Consolas" w:cs="Consolas"/>
          <w:color w:val="A31515"/>
          <w:sz w:val="14"/>
          <w:szCs w:val="14"/>
        </w:rPr>
        <w:t>ScoreCode</w:t>
      </w:r>
      <w:r w:rsidRPr="00CF3AB2">
        <w:rPr>
          <w:rFonts w:ascii="Consolas" w:hAnsi="Consolas" w:cs="Consolas"/>
          <w:color w:val="0000FF"/>
          <w:sz w:val="14"/>
          <w:szCs w:val="14"/>
        </w:rPr>
        <w:t>&gt;</w:t>
      </w:r>
    </w:p>
    <w:p w:rsidR="005B5404" w:rsidRDefault="005B5404" w:rsidP="005B5404">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851"/>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ScoreCode</w:t>
      </w:r>
      <w:r w:rsidRPr="00CF3AB2">
        <w:rPr>
          <w:rFonts w:ascii="Consolas" w:hAnsi="Consolas" w:cs="Consolas"/>
          <w:color w:val="0000FF"/>
          <w:sz w:val="14"/>
          <w:szCs w:val="14"/>
        </w:rPr>
        <w:t>&gt;</w:t>
      </w:r>
      <w:r>
        <w:rPr>
          <w:rFonts w:ascii="Consolas" w:hAnsi="Consolas" w:cs="Consolas"/>
          <w:color w:val="000000"/>
          <w:sz w:val="14"/>
          <w:szCs w:val="14"/>
        </w:rPr>
        <w:t>MATERIAL</w:t>
      </w:r>
      <w:r w:rsidRPr="00CF3AB2">
        <w:rPr>
          <w:rFonts w:ascii="Consolas" w:hAnsi="Consolas" w:cs="Consolas"/>
          <w:color w:val="000000"/>
          <w:sz w:val="14"/>
          <w:szCs w:val="14"/>
        </w:rPr>
        <w:t>1</w:t>
      </w:r>
      <w:r w:rsidRPr="00CF3AB2">
        <w:rPr>
          <w:rFonts w:ascii="Consolas" w:hAnsi="Consolas" w:cs="Consolas"/>
          <w:color w:val="0000FF"/>
          <w:sz w:val="14"/>
          <w:szCs w:val="14"/>
        </w:rPr>
        <w:t>&lt;/</w:t>
      </w:r>
      <w:r w:rsidRPr="00CF3AB2">
        <w:rPr>
          <w:rFonts w:ascii="Consolas" w:hAnsi="Consolas" w:cs="Consolas"/>
          <w:color w:val="A31515"/>
          <w:sz w:val="14"/>
          <w:szCs w:val="14"/>
        </w:rPr>
        <w:t>ScoreCode</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709"/>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Scores</w:t>
      </w:r>
      <w:r w:rsidRPr="00CF3AB2">
        <w:rPr>
          <w:rFonts w:ascii="Consolas" w:hAnsi="Consolas" w:cs="Consolas"/>
          <w:color w:val="0000FF"/>
          <w:sz w:val="14"/>
          <w:szCs w:val="14"/>
        </w:rPr>
        <w:t>&gt;</w:t>
      </w:r>
    </w:p>
    <w:p w:rsidR="006670CE" w:rsidRDefault="003F1EF4" w:rsidP="006670CE">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567"/>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w:t>
      </w:r>
      <w:r w:rsidRPr="00CF3AB2">
        <w:rPr>
          <w:rFonts w:ascii="Consolas" w:hAnsi="Consolas" w:cs="Consolas"/>
          <w:color w:val="0000FF"/>
          <w:sz w:val="14"/>
          <w:szCs w:val="14"/>
        </w:rPr>
        <w:t>&gt;</w:t>
      </w:r>
    </w:p>
    <w:p w:rsidR="00803336" w:rsidRDefault="003F1EF4" w:rsidP="0080333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426"/>
        <w:rPr>
          <w:rFonts w:ascii="Consolas" w:hAnsi="Consolas" w:cs="Consolas"/>
          <w:color w:val="0000FF"/>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Assessments</w:t>
      </w:r>
      <w:r w:rsidRPr="00CF3AB2">
        <w:rPr>
          <w:rFonts w:ascii="Consolas" w:hAnsi="Consolas" w:cs="Consolas"/>
          <w:color w:val="0000FF"/>
          <w:sz w:val="14"/>
          <w:szCs w:val="14"/>
        </w:rPr>
        <w:t>&gt;</w:t>
      </w:r>
    </w:p>
    <w:p w:rsidR="003F1EF4" w:rsidRPr="00CF3AB2" w:rsidRDefault="003F1EF4" w:rsidP="00803336">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ind w:firstLine="284"/>
        <w:rPr>
          <w:rFonts w:ascii="Consolas" w:hAnsi="Consolas" w:cs="Consolas"/>
          <w:color w:val="000000"/>
          <w:sz w:val="14"/>
          <w:szCs w:val="14"/>
        </w:rPr>
      </w:pPr>
      <w:r w:rsidRPr="00CF3AB2">
        <w:rPr>
          <w:rFonts w:ascii="Consolas" w:hAnsi="Consolas" w:cs="Consolas"/>
          <w:color w:val="0000FF"/>
          <w:sz w:val="14"/>
          <w:szCs w:val="14"/>
        </w:rPr>
        <w:t>&lt;/</w:t>
      </w:r>
      <w:r w:rsidRPr="00CF3AB2">
        <w:rPr>
          <w:rFonts w:ascii="Consolas" w:hAnsi="Consolas" w:cs="Consolas"/>
          <w:color w:val="A31515"/>
          <w:sz w:val="14"/>
          <w:szCs w:val="14"/>
        </w:rPr>
        <w:t>ClientAssessment</w:t>
      </w:r>
      <w:r w:rsidRPr="00CF3AB2">
        <w:rPr>
          <w:rFonts w:ascii="Consolas" w:hAnsi="Consolas" w:cs="Consolas"/>
          <w:color w:val="0000FF"/>
          <w:sz w:val="14"/>
          <w:szCs w:val="14"/>
        </w:rPr>
        <w:t>&gt;</w:t>
      </w:r>
    </w:p>
    <w:p w:rsidR="003F1EF4" w:rsidRPr="00CF3AB2" w:rsidRDefault="009059F0" w:rsidP="00B068D2">
      <w:pPr>
        <w:pBdr>
          <w:top w:val="single" w:sz="4" w:space="1" w:color="auto"/>
          <w:left w:val="single" w:sz="4" w:space="1" w:color="auto"/>
          <w:bottom w:val="single" w:sz="4" w:space="1" w:color="auto"/>
          <w:right w:val="single" w:sz="4" w:space="1" w:color="auto"/>
        </w:pBdr>
        <w:shd w:val="clear" w:color="auto" w:fill="D9D9D9" w:themeFill="background1" w:themeFillShade="D9"/>
        <w:autoSpaceDE w:val="0"/>
        <w:autoSpaceDN w:val="0"/>
        <w:adjustRightInd w:val="0"/>
        <w:spacing w:after="0"/>
        <w:rPr>
          <w:rFonts w:ascii="Consolas" w:hAnsi="Consolas" w:cs="Consolas"/>
          <w:color w:val="000000"/>
          <w:sz w:val="14"/>
          <w:szCs w:val="14"/>
        </w:rPr>
      </w:pPr>
      <w:r>
        <w:rPr>
          <w:rFonts w:ascii="Consolas" w:hAnsi="Consolas" w:cs="Consolas"/>
          <w:color w:val="0000FF"/>
          <w:sz w:val="14"/>
          <w:szCs w:val="14"/>
        </w:rPr>
        <w:t xml:space="preserve">  </w:t>
      </w:r>
      <w:r w:rsidR="003F1EF4" w:rsidRPr="00CF3AB2">
        <w:rPr>
          <w:rFonts w:ascii="Consolas" w:hAnsi="Consolas" w:cs="Consolas"/>
          <w:color w:val="0000FF"/>
          <w:sz w:val="14"/>
          <w:szCs w:val="14"/>
        </w:rPr>
        <w:t>&lt;/</w:t>
      </w:r>
      <w:r w:rsidR="003F1EF4" w:rsidRPr="00CF3AB2">
        <w:rPr>
          <w:rFonts w:ascii="Consolas" w:hAnsi="Consolas" w:cs="Consolas"/>
          <w:color w:val="A31515"/>
          <w:sz w:val="14"/>
          <w:szCs w:val="14"/>
        </w:rPr>
        <w:t>ClientAssessments</w:t>
      </w:r>
      <w:r w:rsidR="003F1EF4" w:rsidRPr="00CF3AB2">
        <w:rPr>
          <w:rFonts w:ascii="Consolas" w:hAnsi="Consolas" w:cs="Consolas"/>
          <w:color w:val="0000FF"/>
          <w:sz w:val="14"/>
          <w:szCs w:val="14"/>
        </w:rPr>
        <w:t>&gt;</w:t>
      </w:r>
    </w:p>
    <w:p w:rsidR="003F1EF4" w:rsidRDefault="003F1EF4" w:rsidP="00B068D2">
      <w:pPr>
        <w:pBdr>
          <w:top w:val="single" w:sz="4" w:space="1" w:color="auto"/>
          <w:left w:val="single" w:sz="4" w:space="1" w:color="auto"/>
          <w:bottom w:val="single" w:sz="4" w:space="1" w:color="auto"/>
          <w:right w:val="single" w:sz="4" w:space="1" w:color="auto"/>
        </w:pBdr>
        <w:shd w:val="clear" w:color="auto" w:fill="D9D9D9" w:themeFill="background1" w:themeFillShade="D9"/>
        <w:spacing w:after="0"/>
      </w:pPr>
      <w:r w:rsidRPr="00CF3AB2">
        <w:rPr>
          <w:rFonts w:ascii="Consolas" w:hAnsi="Consolas" w:cs="Consolas"/>
          <w:color w:val="0000FF"/>
          <w:sz w:val="14"/>
          <w:szCs w:val="14"/>
        </w:rPr>
        <w:t>&lt;/</w:t>
      </w:r>
      <w:r w:rsidRPr="00CF3AB2">
        <w:rPr>
          <w:rFonts w:ascii="Consolas" w:hAnsi="Consolas" w:cs="Consolas"/>
          <w:color w:val="A31515"/>
          <w:sz w:val="14"/>
          <w:szCs w:val="14"/>
        </w:rPr>
        <w:t>DEXFileUpload</w:t>
      </w:r>
      <w:r w:rsidRPr="00CF3AB2">
        <w:rPr>
          <w:rFonts w:ascii="Consolas" w:hAnsi="Consolas" w:cs="Consolas"/>
          <w:color w:val="0000FF"/>
          <w:sz w:val="14"/>
          <w:szCs w:val="14"/>
        </w:rPr>
        <w:t>&gt;</w:t>
      </w:r>
    </w:p>
    <w:p w:rsidR="006B61D8" w:rsidRDefault="006B61D8" w:rsidP="00C07914">
      <w:pPr>
        <w:pStyle w:val="Heading1"/>
        <w:keepNext/>
        <w:pageBreakBefore/>
        <w:numPr>
          <w:ilvl w:val="0"/>
          <w:numId w:val="1"/>
        </w:numPr>
        <w:spacing w:before="0" w:after="60" w:line="360" w:lineRule="auto"/>
        <w:rPr>
          <w:rStyle w:val="BookTitle"/>
          <w:i w:val="0"/>
          <w:iCs w:val="0"/>
          <w:smallCaps w:val="0"/>
          <w:spacing w:val="0"/>
        </w:rPr>
      </w:pPr>
      <w:bookmarkStart w:id="59" w:name="_Toc18327386"/>
      <w:r>
        <w:rPr>
          <w:rStyle w:val="BookTitle"/>
          <w:i w:val="0"/>
          <w:iCs w:val="0"/>
          <w:smallCaps w:val="0"/>
          <w:spacing w:val="0"/>
        </w:rPr>
        <w:lastRenderedPageBreak/>
        <w:t xml:space="preserve">Appendix B. </w:t>
      </w:r>
      <w:r w:rsidR="004A13E9">
        <w:rPr>
          <w:rStyle w:val="BookTitle"/>
          <w:i w:val="0"/>
          <w:iCs w:val="0"/>
          <w:smallCaps w:val="0"/>
          <w:spacing w:val="0"/>
        </w:rPr>
        <w:t>Activity Specific</w:t>
      </w:r>
      <w:r>
        <w:rPr>
          <w:rStyle w:val="BookTitle"/>
          <w:i w:val="0"/>
          <w:iCs w:val="0"/>
          <w:smallCaps w:val="0"/>
          <w:spacing w:val="0"/>
        </w:rPr>
        <w:t xml:space="preserve"> Requirements</w:t>
      </w:r>
      <w:bookmarkEnd w:id="59"/>
    </w:p>
    <w:p w:rsidR="005E525F" w:rsidRDefault="00301FA4" w:rsidP="005E525F">
      <w:r w:rsidRPr="00301FA4">
        <w:t>The following lists the Activity Specific Requirements fields.</w:t>
      </w:r>
    </w:p>
    <w:tbl>
      <w:tblPr>
        <w:tblStyle w:val="TableGrid"/>
        <w:tblW w:w="0" w:type="auto"/>
        <w:tblLayout w:type="fixed"/>
        <w:tblLook w:val="01E0" w:firstRow="1" w:lastRow="1" w:firstColumn="1" w:lastColumn="1" w:noHBand="0" w:noVBand="0"/>
        <w:tblCaption w:val="Table for Activity Specific Requirements"/>
        <w:tblDescription w:val="This table describes Activity Specific Requirements"/>
      </w:tblPr>
      <w:tblGrid>
        <w:gridCol w:w="2093"/>
        <w:gridCol w:w="2835"/>
        <w:gridCol w:w="4211"/>
      </w:tblGrid>
      <w:tr w:rsidR="00582DB0" w:rsidRPr="00B8114A" w:rsidTr="007149F4">
        <w:trPr>
          <w:trHeight w:val="379"/>
          <w:tblHeader/>
        </w:trPr>
        <w:tc>
          <w:tcPr>
            <w:tcW w:w="2093" w:type="dxa"/>
            <w:shd w:val="clear" w:color="auto" w:fill="D9D9D9" w:themeFill="background1" w:themeFillShade="D9"/>
          </w:tcPr>
          <w:p w:rsidR="00582DB0" w:rsidRPr="007149F4" w:rsidRDefault="00582DB0" w:rsidP="007149F4">
            <w:pPr>
              <w:pStyle w:val="BodyText"/>
              <w:keepNext/>
              <w:spacing w:after="60"/>
              <w:rPr>
                <w:rFonts w:cs="Arial"/>
                <w:b/>
                <w:sz w:val="16"/>
                <w:szCs w:val="16"/>
              </w:rPr>
            </w:pPr>
            <w:r w:rsidRPr="007149F4">
              <w:rPr>
                <w:rFonts w:cs="Arial"/>
                <w:b/>
                <w:sz w:val="16"/>
                <w:szCs w:val="16"/>
              </w:rPr>
              <w:t>Code</w:t>
            </w:r>
          </w:p>
        </w:tc>
        <w:tc>
          <w:tcPr>
            <w:tcW w:w="2835" w:type="dxa"/>
            <w:shd w:val="clear" w:color="auto" w:fill="D9D9D9" w:themeFill="background1" w:themeFillShade="D9"/>
          </w:tcPr>
          <w:p w:rsidR="00582DB0" w:rsidRPr="007149F4" w:rsidRDefault="00582DB0" w:rsidP="00A56D5E">
            <w:pPr>
              <w:pStyle w:val="BodyText"/>
              <w:keepNext/>
              <w:spacing w:after="60"/>
              <w:rPr>
                <w:rFonts w:cs="Arial"/>
                <w:b/>
                <w:sz w:val="16"/>
                <w:szCs w:val="16"/>
              </w:rPr>
            </w:pPr>
            <w:r w:rsidRPr="007149F4">
              <w:rPr>
                <w:rFonts w:cs="Arial"/>
                <w:b/>
                <w:sz w:val="16"/>
                <w:szCs w:val="16"/>
              </w:rPr>
              <w:t>Related entity and property</w:t>
            </w:r>
          </w:p>
        </w:tc>
        <w:tc>
          <w:tcPr>
            <w:tcW w:w="4211" w:type="dxa"/>
            <w:shd w:val="clear" w:color="auto" w:fill="D9D9D9" w:themeFill="background1" w:themeFillShade="D9"/>
          </w:tcPr>
          <w:p w:rsidR="00521211" w:rsidRPr="007149F4" w:rsidRDefault="00582DB0" w:rsidP="007149F4">
            <w:pPr>
              <w:pStyle w:val="BodyText"/>
              <w:keepNext/>
              <w:spacing w:after="60"/>
              <w:rPr>
                <w:rFonts w:cs="Arial"/>
                <w:b/>
                <w:sz w:val="16"/>
                <w:szCs w:val="16"/>
              </w:rPr>
            </w:pPr>
            <w:r w:rsidRPr="007149F4">
              <w:rPr>
                <w:rFonts w:cs="Arial"/>
                <w:b/>
                <w:sz w:val="16"/>
                <w:szCs w:val="16"/>
              </w:rPr>
              <w:t>Description</w:t>
            </w:r>
          </w:p>
        </w:tc>
      </w:tr>
      <w:tr w:rsidR="002A452A" w:rsidRPr="00B8114A" w:rsidTr="007149F4">
        <w:trPr>
          <w:trHeight w:val="801"/>
        </w:trPr>
        <w:tc>
          <w:tcPr>
            <w:tcW w:w="2093" w:type="dxa"/>
          </w:tcPr>
          <w:p w:rsidR="002A452A" w:rsidRPr="007149F4" w:rsidRDefault="002A452A" w:rsidP="007149F4">
            <w:pPr>
              <w:spacing w:before="60" w:after="60"/>
              <w:rPr>
                <w:rFonts w:cs="Arial"/>
                <w:sz w:val="16"/>
                <w:szCs w:val="16"/>
              </w:rPr>
            </w:pPr>
            <w:r w:rsidRPr="007149F4">
              <w:rPr>
                <w:rFonts w:cs="Arial"/>
                <w:sz w:val="16"/>
                <w:szCs w:val="16"/>
              </w:rPr>
              <w:t>ACCOMMODATIONTYPE</w:t>
            </w:r>
          </w:p>
        </w:tc>
        <w:tc>
          <w:tcPr>
            <w:tcW w:w="2835" w:type="dxa"/>
          </w:tcPr>
          <w:p w:rsidR="002A452A" w:rsidRPr="007149F4" w:rsidRDefault="002A452A" w:rsidP="00B5004C">
            <w:pPr>
              <w:spacing w:before="60" w:after="60"/>
              <w:rPr>
                <w:rFonts w:cs="Arial"/>
                <w:sz w:val="16"/>
                <w:szCs w:val="16"/>
              </w:rPr>
            </w:pPr>
            <w:r w:rsidRPr="007149F4">
              <w:rPr>
                <w:rFonts w:cs="Arial"/>
                <w:sz w:val="16"/>
                <w:szCs w:val="16"/>
              </w:rPr>
              <w:t>Client</w:t>
            </w:r>
            <w:r w:rsidR="00B5004C">
              <w:rPr>
                <w:rFonts w:cs="Arial"/>
                <w:sz w:val="16"/>
                <w:szCs w:val="16"/>
              </w:rPr>
              <w:t>:</w:t>
            </w:r>
            <w:r w:rsidRPr="007149F4">
              <w:rPr>
                <w:rFonts w:cs="Arial"/>
                <w:sz w:val="16"/>
                <w:szCs w:val="16"/>
              </w:rPr>
              <w:t xml:space="preserve"> Accom</w:t>
            </w:r>
            <w:r w:rsidR="0046429D" w:rsidRPr="007149F4">
              <w:rPr>
                <w:rFonts w:cs="Arial"/>
                <w:sz w:val="16"/>
                <w:szCs w:val="16"/>
              </w:rPr>
              <w:t>m</w:t>
            </w:r>
            <w:r w:rsidRPr="007149F4">
              <w:rPr>
                <w:rFonts w:cs="Arial"/>
                <w:sz w:val="16"/>
                <w:szCs w:val="16"/>
              </w:rPr>
              <w:t>odationTypeCode</w:t>
            </w:r>
          </w:p>
        </w:tc>
        <w:tc>
          <w:tcPr>
            <w:tcW w:w="4211" w:type="dxa"/>
          </w:tcPr>
          <w:p w:rsidR="002A452A" w:rsidRPr="007149F4" w:rsidRDefault="002A452A" w:rsidP="007149F4">
            <w:pPr>
              <w:tabs>
                <w:tab w:val="left" w:pos="284"/>
              </w:tabs>
              <w:spacing w:before="60" w:after="60"/>
              <w:rPr>
                <w:rFonts w:cs="Arial"/>
                <w:sz w:val="16"/>
                <w:szCs w:val="16"/>
              </w:rPr>
            </w:pPr>
            <w:r w:rsidRPr="007149F4">
              <w:rPr>
                <w:rFonts w:cs="Arial"/>
                <w:sz w:val="16"/>
                <w:szCs w:val="16"/>
              </w:rPr>
              <w:t xml:space="preserve">If a Client is </w:t>
            </w:r>
            <w:r w:rsidR="00F05BCA" w:rsidRPr="007149F4">
              <w:rPr>
                <w:rFonts w:cs="Arial"/>
                <w:sz w:val="16"/>
                <w:szCs w:val="16"/>
              </w:rPr>
              <w:t>associated</w:t>
            </w:r>
            <w:r w:rsidRPr="007149F4">
              <w:rPr>
                <w:rFonts w:cs="Arial"/>
                <w:sz w:val="16"/>
                <w:szCs w:val="16"/>
              </w:rPr>
              <w:t xml:space="preserve"> to a Case where </w:t>
            </w:r>
            <w:r w:rsidR="00F05BCA" w:rsidRPr="007149F4">
              <w:rPr>
                <w:rFonts w:cs="Arial"/>
                <w:sz w:val="16"/>
                <w:szCs w:val="16"/>
              </w:rPr>
              <w:t xml:space="preserve">its activity specifies </w:t>
            </w:r>
            <w:r w:rsidRPr="007149F4">
              <w:rPr>
                <w:rFonts w:cs="Arial"/>
                <w:sz w:val="16"/>
                <w:szCs w:val="16"/>
              </w:rPr>
              <w:t>this code</w:t>
            </w:r>
            <w:r w:rsidR="00F05BCA" w:rsidRPr="007149F4">
              <w:rPr>
                <w:rFonts w:cs="Arial"/>
                <w:sz w:val="16"/>
                <w:szCs w:val="16"/>
              </w:rPr>
              <w:t xml:space="preserve">, then </w:t>
            </w:r>
            <w:r w:rsidRPr="007149F4">
              <w:rPr>
                <w:rFonts w:cs="Arial"/>
                <w:sz w:val="16"/>
                <w:szCs w:val="16"/>
              </w:rPr>
              <w:t>“Accom</w:t>
            </w:r>
            <w:r w:rsidR="0046429D" w:rsidRPr="007149F4">
              <w:rPr>
                <w:rFonts w:cs="Arial"/>
                <w:sz w:val="16"/>
                <w:szCs w:val="16"/>
              </w:rPr>
              <w:t>m</w:t>
            </w:r>
            <w:r w:rsidRPr="007149F4">
              <w:rPr>
                <w:rFonts w:cs="Arial"/>
                <w:sz w:val="16"/>
                <w:szCs w:val="16"/>
              </w:rPr>
              <w:t>odationTypeCode”</w:t>
            </w:r>
            <w:r w:rsidR="00F05BCA" w:rsidRPr="007149F4">
              <w:rPr>
                <w:rFonts w:cs="Arial"/>
                <w:sz w:val="16"/>
                <w:szCs w:val="16"/>
              </w:rPr>
              <w:t xml:space="preserve"> </w:t>
            </w:r>
            <w:r w:rsidRPr="007149F4">
              <w:rPr>
                <w:rFonts w:cs="Arial"/>
                <w:sz w:val="16"/>
                <w:szCs w:val="16"/>
              </w:rPr>
              <w:t>property on the Client is required and must be supplied with a valid value</w:t>
            </w:r>
            <w:r w:rsidR="00F05BCA" w:rsidRPr="007149F4">
              <w:rPr>
                <w:rFonts w:cs="Arial"/>
                <w:sz w:val="16"/>
                <w:szCs w:val="16"/>
              </w:rPr>
              <w:t>. This also implies that Clients will not be accepted on a session with in that case.</w:t>
            </w:r>
          </w:p>
        </w:tc>
      </w:tr>
      <w:tr w:rsidR="00F05BCA" w:rsidRPr="00B8114A" w:rsidTr="007149F4">
        <w:trPr>
          <w:trHeight w:val="801"/>
        </w:trPr>
        <w:tc>
          <w:tcPr>
            <w:tcW w:w="2093" w:type="dxa"/>
          </w:tcPr>
          <w:p w:rsidR="00F05BCA" w:rsidRPr="007149F4" w:rsidRDefault="00F05BCA" w:rsidP="007149F4">
            <w:pPr>
              <w:spacing w:before="60" w:after="60"/>
              <w:rPr>
                <w:rFonts w:cs="Arial"/>
                <w:sz w:val="16"/>
                <w:szCs w:val="16"/>
              </w:rPr>
            </w:pPr>
            <w:r w:rsidRPr="007149F4">
              <w:rPr>
                <w:rFonts w:cs="Arial"/>
                <w:sz w:val="16"/>
                <w:szCs w:val="16"/>
              </w:rPr>
              <w:t>DVACARDSTATUS</w:t>
            </w:r>
          </w:p>
        </w:tc>
        <w:tc>
          <w:tcPr>
            <w:tcW w:w="2835" w:type="dxa"/>
          </w:tcPr>
          <w:p w:rsidR="00F05BCA" w:rsidRPr="007149F4" w:rsidRDefault="00F05BCA" w:rsidP="007149F4">
            <w:pPr>
              <w:spacing w:before="60" w:after="60"/>
              <w:rPr>
                <w:rFonts w:cs="Arial"/>
                <w:sz w:val="16"/>
                <w:szCs w:val="16"/>
              </w:rPr>
            </w:pPr>
            <w:r w:rsidRPr="007149F4">
              <w:rPr>
                <w:rFonts w:cs="Arial"/>
                <w:sz w:val="16"/>
                <w:szCs w:val="16"/>
              </w:rPr>
              <w:t>Client: DVACardStatusCode</w:t>
            </w:r>
          </w:p>
        </w:tc>
        <w:tc>
          <w:tcPr>
            <w:tcW w:w="4211" w:type="dxa"/>
          </w:tcPr>
          <w:p w:rsidR="00F05BCA" w:rsidRPr="007149F4" w:rsidRDefault="00F05BCA" w:rsidP="007149F4">
            <w:pPr>
              <w:tabs>
                <w:tab w:val="left" w:pos="284"/>
              </w:tabs>
              <w:spacing w:before="60" w:after="60"/>
              <w:rPr>
                <w:rFonts w:cs="Arial"/>
                <w:sz w:val="16"/>
                <w:szCs w:val="16"/>
              </w:rPr>
            </w:pPr>
            <w:r w:rsidRPr="007149F4">
              <w:rPr>
                <w:rFonts w:cs="Arial"/>
                <w:sz w:val="16"/>
                <w:szCs w:val="16"/>
              </w:rPr>
              <w:t>If a Client is associated to a Case where its activity specifies this code, then “DVACardStatusCode” property on the Client is required and must be supplied with a valid value. This also implies that Clients will not be accepted on a session with in that case.</w:t>
            </w:r>
          </w:p>
        </w:tc>
      </w:tr>
      <w:tr w:rsidR="00F05BCA" w:rsidRPr="00B8114A" w:rsidTr="007149F4">
        <w:trPr>
          <w:trHeight w:val="801"/>
        </w:trPr>
        <w:tc>
          <w:tcPr>
            <w:tcW w:w="2093" w:type="dxa"/>
          </w:tcPr>
          <w:p w:rsidR="00F05BCA" w:rsidRPr="007149F4" w:rsidRDefault="00F05BCA" w:rsidP="007149F4">
            <w:pPr>
              <w:spacing w:before="60" w:after="60"/>
              <w:rPr>
                <w:rFonts w:cs="Arial"/>
                <w:sz w:val="16"/>
                <w:szCs w:val="16"/>
              </w:rPr>
            </w:pPr>
            <w:r w:rsidRPr="007149F4">
              <w:rPr>
                <w:rFonts w:cs="Arial"/>
                <w:sz w:val="16"/>
                <w:szCs w:val="16"/>
              </w:rPr>
              <w:t>HOUSEHOLDMANDATORY</w:t>
            </w:r>
          </w:p>
        </w:tc>
        <w:tc>
          <w:tcPr>
            <w:tcW w:w="2835" w:type="dxa"/>
          </w:tcPr>
          <w:p w:rsidR="00F05BCA" w:rsidRPr="007149F4" w:rsidRDefault="00F05BCA" w:rsidP="007149F4">
            <w:pPr>
              <w:spacing w:before="60" w:after="60"/>
              <w:rPr>
                <w:rFonts w:cs="Arial"/>
                <w:sz w:val="16"/>
                <w:szCs w:val="16"/>
              </w:rPr>
            </w:pPr>
            <w:r w:rsidRPr="007149F4">
              <w:rPr>
                <w:rFonts w:cs="Arial"/>
                <w:sz w:val="16"/>
                <w:szCs w:val="16"/>
              </w:rPr>
              <w:t>Client: HouseholdCompositionCode</w:t>
            </w:r>
          </w:p>
        </w:tc>
        <w:tc>
          <w:tcPr>
            <w:tcW w:w="4211" w:type="dxa"/>
          </w:tcPr>
          <w:p w:rsidR="00F05BCA" w:rsidRPr="007149F4" w:rsidRDefault="00F05BCA" w:rsidP="007149F4">
            <w:pPr>
              <w:tabs>
                <w:tab w:val="left" w:pos="284"/>
              </w:tabs>
              <w:spacing w:before="60" w:after="60"/>
              <w:rPr>
                <w:rFonts w:cs="Arial"/>
                <w:sz w:val="16"/>
                <w:szCs w:val="16"/>
              </w:rPr>
            </w:pPr>
            <w:r w:rsidRPr="007149F4">
              <w:rPr>
                <w:rFonts w:cs="Arial"/>
                <w:sz w:val="16"/>
                <w:szCs w:val="16"/>
              </w:rPr>
              <w:t>If a Client is associated to a Case where its activity specifies this code, then “HouseholdCompositionCode” property on the Client is required and must be supplied with a valid value. This also implies that Clients will not be accepted on a session with in that case.</w:t>
            </w:r>
          </w:p>
        </w:tc>
      </w:tr>
      <w:tr w:rsidR="00F05BCA" w:rsidRPr="00B8114A" w:rsidTr="007149F4">
        <w:trPr>
          <w:trHeight w:val="801"/>
        </w:trPr>
        <w:tc>
          <w:tcPr>
            <w:tcW w:w="2093" w:type="dxa"/>
          </w:tcPr>
          <w:p w:rsidR="00F05BCA" w:rsidRPr="007149F4" w:rsidRDefault="00F05BCA" w:rsidP="007149F4">
            <w:pPr>
              <w:spacing w:before="60" w:after="60"/>
              <w:rPr>
                <w:rFonts w:cs="Arial"/>
                <w:sz w:val="16"/>
                <w:szCs w:val="16"/>
              </w:rPr>
            </w:pPr>
            <w:r w:rsidRPr="007149F4">
              <w:rPr>
                <w:rFonts w:cs="Arial"/>
                <w:sz w:val="16"/>
                <w:szCs w:val="16"/>
              </w:rPr>
              <w:t>HASCARER</w:t>
            </w:r>
          </w:p>
        </w:tc>
        <w:tc>
          <w:tcPr>
            <w:tcW w:w="2835" w:type="dxa"/>
          </w:tcPr>
          <w:p w:rsidR="00F05BCA" w:rsidRPr="007149F4" w:rsidRDefault="00F05BCA" w:rsidP="007149F4">
            <w:pPr>
              <w:spacing w:before="60" w:after="60"/>
              <w:rPr>
                <w:rFonts w:cs="Arial"/>
                <w:sz w:val="16"/>
                <w:szCs w:val="16"/>
              </w:rPr>
            </w:pPr>
            <w:r w:rsidRPr="007149F4">
              <w:rPr>
                <w:rFonts w:cs="Arial"/>
                <w:sz w:val="16"/>
                <w:szCs w:val="16"/>
              </w:rPr>
              <w:t>Client: HasCarer</w:t>
            </w:r>
          </w:p>
        </w:tc>
        <w:tc>
          <w:tcPr>
            <w:tcW w:w="4211" w:type="dxa"/>
          </w:tcPr>
          <w:p w:rsidR="00F05BCA" w:rsidRPr="007149F4" w:rsidRDefault="00F05BCA" w:rsidP="007149F4">
            <w:pPr>
              <w:tabs>
                <w:tab w:val="left" w:pos="284"/>
              </w:tabs>
              <w:spacing w:before="60" w:after="60"/>
              <w:rPr>
                <w:rFonts w:cs="Arial"/>
                <w:sz w:val="16"/>
                <w:szCs w:val="16"/>
              </w:rPr>
            </w:pPr>
            <w:r w:rsidRPr="007149F4">
              <w:rPr>
                <w:rFonts w:cs="Arial"/>
                <w:sz w:val="16"/>
                <w:szCs w:val="16"/>
              </w:rPr>
              <w:t>If a Client is associated to a Case where its activity specifies this code, then “HasCarer” property on the Client is required and must be supplied with a valid value. This also implies that Clients will not be accepted on a session with in that case.</w:t>
            </w:r>
          </w:p>
        </w:tc>
      </w:tr>
      <w:tr w:rsidR="00A35463" w:rsidRPr="00B8114A" w:rsidTr="007149F4">
        <w:trPr>
          <w:trHeight w:val="984"/>
        </w:trPr>
        <w:tc>
          <w:tcPr>
            <w:tcW w:w="2093" w:type="dxa"/>
          </w:tcPr>
          <w:p w:rsidR="00A35463" w:rsidRPr="007149F4" w:rsidRDefault="00A35463" w:rsidP="007149F4">
            <w:pPr>
              <w:tabs>
                <w:tab w:val="left" w:pos="284"/>
              </w:tabs>
              <w:spacing w:before="60" w:after="60"/>
              <w:rPr>
                <w:rFonts w:cs="Arial"/>
                <w:sz w:val="16"/>
                <w:szCs w:val="16"/>
              </w:rPr>
            </w:pPr>
            <w:r w:rsidRPr="007149F4">
              <w:rPr>
                <w:rFonts w:cs="Arial"/>
                <w:sz w:val="16"/>
                <w:szCs w:val="16"/>
              </w:rPr>
              <w:t>PARENTINGAGREEMENTOUTCOME</w:t>
            </w:r>
          </w:p>
        </w:tc>
        <w:tc>
          <w:tcPr>
            <w:tcW w:w="2835" w:type="dxa"/>
          </w:tcPr>
          <w:p w:rsidR="00A35463" w:rsidRPr="007149F4" w:rsidRDefault="00A35463" w:rsidP="007149F4">
            <w:pPr>
              <w:spacing w:before="60" w:after="60"/>
              <w:rPr>
                <w:rFonts w:cs="Arial"/>
                <w:sz w:val="16"/>
                <w:szCs w:val="16"/>
              </w:rPr>
            </w:pPr>
            <w:r w:rsidRPr="007149F4">
              <w:rPr>
                <w:rFonts w:cs="Arial"/>
                <w:sz w:val="16"/>
                <w:szCs w:val="16"/>
              </w:rPr>
              <w:t xml:space="preserve">Case: </w:t>
            </w:r>
          </w:p>
          <w:p w:rsidR="00A35463" w:rsidRPr="007149F4" w:rsidRDefault="00A35463" w:rsidP="007149F4">
            <w:pPr>
              <w:spacing w:before="60" w:after="60"/>
              <w:rPr>
                <w:rFonts w:cs="Arial"/>
                <w:sz w:val="16"/>
                <w:szCs w:val="16"/>
              </w:rPr>
            </w:pPr>
          </w:p>
          <w:p w:rsidR="00A35463" w:rsidRPr="007149F4" w:rsidRDefault="00A35463" w:rsidP="007149F4">
            <w:pPr>
              <w:spacing w:before="60" w:after="60"/>
              <w:rPr>
                <w:rFonts w:cs="Arial"/>
                <w:sz w:val="16"/>
                <w:szCs w:val="16"/>
              </w:rPr>
            </w:pPr>
            <w:r w:rsidRPr="007149F4">
              <w:rPr>
                <w:rFonts w:cs="Arial"/>
                <w:sz w:val="16"/>
                <w:szCs w:val="16"/>
              </w:rPr>
              <w:t>ParentingAgreementOutcome: ParentingAgreementOutcomeCode, DateOfParentingAgreement, DidLegalPractitionerAssistWithFormalisingAgreement</w:t>
            </w:r>
          </w:p>
        </w:tc>
        <w:tc>
          <w:tcPr>
            <w:tcW w:w="4211" w:type="dxa"/>
          </w:tcPr>
          <w:p w:rsidR="00A35463" w:rsidRPr="007149F4" w:rsidRDefault="00A35463" w:rsidP="007149F4">
            <w:pPr>
              <w:tabs>
                <w:tab w:val="left" w:pos="284"/>
              </w:tabs>
              <w:spacing w:before="60" w:after="60"/>
              <w:rPr>
                <w:rFonts w:cs="Arial"/>
                <w:sz w:val="16"/>
                <w:szCs w:val="16"/>
              </w:rPr>
            </w:pPr>
            <w:r w:rsidRPr="007149F4">
              <w:rPr>
                <w:rFonts w:cs="Arial"/>
                <w:sz w:val="16"/>
                <w:szCs w:val="16"/>
              </w:rPr>
              <w:t>When applied to an Activity, “ParentingAgreementOutcomeCode”, “DateOfParentingAgreement” and “DidLegalPractitionerAssistWithFormalisingAgreement” properties on Case can be supplied.</w:t>
            </w:r>
          </w:p>
        </w:tc>
      </w:tr>
      <w:tr w:rsidR="00A35463" w:rsidRPr="00B8114A" w:rsidTr="007149F4">
        <w:trPr>
          <w:trHeight w:val="984"/>
        </w:trPr>
        <w:tc>
          <w:tcPr>
            <w:tcW w:w="2093" w:type="dxa"/>
          </w:tcPr>
          <w:p w:rsidR="00A35463" w:rsidRPr="007149F4" w:rsidRDefault="00A35463" w:rsidP="007149F4">
            <w:pPr>
              <w:spacing w:before="60" w:after="60"/>
              <w:rPr>
                <w:rFonts w:cs="Arial"/>
                <w:sz w:val="16"/>
                <w:szCs w:val="16"/>
              </w:rPr>
            </w:pPr>
            <w:r w:rsidRPr="007149F4">
              <w:rPr>
                <w:rFonts w:cs="Arial"/>
                <w:sz w:val="16"/>
                <w:szCs w:val="16"/>
              </w:rPr>
              <w:t>CERTIFICATETYPE</w:t>
            </w:r>
          </w:p>
        </w:tc>
        <w:tc>
          <w:tcPr>
            <w:tcW w:w="2835" w:type="dxa"/>
          </w:tcPr>
          <w:p w:rsidR="00A35463" w:rsidRPr="007149F4" w:rsidRDefault="00A35463" w:rsidP="007149F4">
            <w:pPr>
              <w:spacing w:before="60" w:after="60"/>
              <w:rPr>
                <w:rFonts w:cs="Arial"/>
                <w:sz w:val="16"/>
                <w:szCs w:val="16"/>
              </w:rPr>
            </w:pPr>
            <w:r w:rsidRPr="007149F4">
              <w:rPr>
                <w:rFonts w:cs="Arial"/>
                <w:sz w:val="16"/>
                <w:szCs w:val="16"/>
              </w:rPr>
              <w:t>Case:</w:t>
            </w:r>
          </w:p>
          <w:p w:rsidR="00A35463" w:rsidRPr="007149F4" w:rsidRDefault="00A35463" w:rsidP="007149F4">
            <w:pPr>
              <w:spacing w:before="60" w:after="60"/>
              <w:rPr>
                <w:rFonts w:cs="Arial"/>
                <w:sz w:val="16"/>
                <w:szCs w:val="16"/>
              </w:rPr>
            </w:pPr>
          </w:p>
          <w:p w:rsidR="00A35463" w:rsidRPr="007149F4" w:rsidRDefault="00A35463" w:rsidP="007149F4">
            <w:pPr>
              <w:spacing w:before="60" w:after="60"/>
              <w:rPr>
                <w:rFonts w:cs="Arial"/>
                <w:sz w:val="16"/>
                <w:szCs w:val="16"/>
              </w:rPr>
            </w:pPr>
            <w:r w:rsidRPr="007149F4">
              <w:rPr>
                <w:rFonts w:cs="Arial"/>
                <w:sz w:val="16"/>
                <w:szCs w:val="16"/>
              </w:rPr>
              <w:t>Section60I: Section60ICertificateTypeCode</w:t>
            </w:r>
          </w:p>
          <w:p w:rsidR="00A35463" w:rsidRPr="007149F4" w:rsidRDefault="00A35463" w:rsidP="007149F4">
            <w:pPr>
              <w:spacing w:before="60" w:after="60"/>
              <w:rPr>
                <w:rFonts w:cs="Arial"/>
                <w:sz w:val="16"/>
                <w:szCs w:val="16"/>
              </w:rPr>
            </w:pPr>
            <w:r w:rsidRPr="007149F4">
              <w:rPr>
                <w:rFonts w:cs="Arial"/>
                <w:sz w:val="16"/>
                <w:szCs w:val="16"/>
              </w:rPr>
              <w:t>DateIssued</w:t>
            </w:r>
          </w:p>
        </w:tc>
        <w:tc>
          <w:tcPr>
            <w:tcW w:w="4211" w:type="dxa"/>
          </w:tcPr>
          <w:p w:rsidR="00A35463" w:rsidRPr="007149F4" w:rsidRDefault="00A35463" w:rsidP="007149F4">
            <w:pPr>
              <w:tabs>
                <w:tab w:val="left" w:pos="284"/>
              </w:tabs>
              <w:spacing w:before="60" w:after="60"/>
              <w:rPr>
                <w:rFonts w:cs="Arial"/>
                <w:sz w:val="16"/>
                <w:szCs w:val="16"/>
              </w:rPr>
            </w:pPr>
            <w:r w:rsidRPr="007149F4">
              <w:rPr>
                <w:rFonts w:cs="Arial"/>
                <w:sz w:val="16"/>
                <w:szCs w:val="16"/>
              </w:rPr>
              <w:t>When applied to an Activity, “Section60ICertificateTypeCode” and “DateIssued” properties on Case can be supplied.</w:t>
            </w:r>
          </w:p>
        </w:tc>
      </w:tr>
      <w:tr w:rsidR="00F05BCA" w:rsidRPr="00B8114A" w:rsidTr="007149F4">
        <w:trPr>
          <w:trHeight w:val="353"/>
        </w:trPr>
        <w:tc>
          <w:tcPr>
            <w:tcW w:w="2093" w:type="dxa"/>
          </w:tcPr>
          <w:p w:rsidR="00F05BCA" w:rsidRPr="007149F4" w:rsidRDefault="00F05BCA" w:rsidP="007149F4">
            <w:pPr>
              <w:spacing w:before="60" w:after="60"/>
              <w:rPr>
                <w:rFonts w:cs="Arial"/>
                <w:sz w:val="16"/>
                <w:szCs w:val="16"/>
              </w:rPr>
            </w:pPr>
            <w:r w:rsidRPr="007149F4">
              <w:rPr>
                <w:rFonts w:cs="Arial"/>
                <w:sz w:val="16"/>
                <w:szCs w:val="16"/>
              </w:rPr>
              <w:t>EXITCASE</w:t>
            </w:r>
          </w:p>
        </w:tc>
        <w:tc>
          <w:tcPr>
            <w:tcW w:w="2835" w:type="dxa"/>
          </w:tcPr>
          <w:p w:rsidR="00F05BCA" w:rsidRPr="007149F4" w:rsidRDefault="00F05BCA" w:rsidP="007149F4">
            <w:pPr>
              <w:spacing w:before="60" w:after="60"/>
              <w:rPr>
                <w:rFonts w:cs="Arial"/>
                <w:sz w:val="16"/>
                <w:szCs w:val="16"/>
              </w:rPr>
            </w:pPr>
            <w:r w:rsidRPr="007149F4">
              <w:rPr>
                <w:rFonts w:cs="Arial"/>
                <w:sz w:val="16"/>
                <w:szCs w:val="16"/>
              </w:rPr>
              <w:t xml:space="preserve">Case </w:t>
            </w:r>
            <w:r w:rsidR="004D09AD" w:rsidRPr="007149F4">
              <w:rPr>
                <w:rFonts w:cs="Arial"/>
                <w:sz w:val="16"/>
                <w:szCs w:val="16"/>
              </w:rPr>
              <w:t>C</w:t>
            </w:r>
            <w:r w:rsidRPr="007149F4">
              <w:rPr>
                <w:rFonts w:cs="Arial"/>
                <w:sz w:val="16"/>
                <w:szCs w:val="16"/>
              </w:rPr>
              <w:t>lient: ExitReasonCode</w:t>
            </w:r>
          </w:p>
        </w:tc>
        <w:tc>
          <w:tcPr>
            <w:tcW w:w="4211" w:type="dxa"/>
          </w:tcPr>
          <w:p w:rsidR="00F05BCA" w:rsidRPr="007149F4" w:rsidRDefault="00F05BCA" w:rsidP="007149F4">
            <w:pPr>
              <w:tabs>
                <w:tab w:val="left" w:pos="284"/>
              </w:tabs>
              <w:spacing w:before="60" w:after="60"/>
              <w:rPr>
                <w:rFonts w:cs="Arial"/>
                <w:sz w:val="16"/>
                <w:szCs w:val="16"/>
              </w:rPr>
            </w:pPr>
            <w:r w:rsidRPr="007149F4">
              <w:rPr>
                <w:rFonts w:cs="Arial"/>
                <w:sz w:val="16"/>
                <w:szCs w:val="16"/>
              </w:rPr>
              <w:t>When applied to an Activity, “ExitReasonCode” property for the Case Client can be supplied</w:t>
            </w:r>
          </w:p>
        </w:tc>
      </w:tr>
      <w:tr w:rsidR="00891E90" w:rsidRPr="00B8114A" w:rsidTr="00521211">
        <w:trPr>
          <w:trHeight w:val="353"/>
        </w:trPr>
        <w:tc>
          <w:tcPr>
            <w:tcW w:w="2093" w:type="dxa"/>
          </w:tcPr>
          <w:p w:rsidR="00891E90" w:rsidRPr="007149F4" w:rsidRDefault="00891E90">
            <w:pPr>
              <w:spacing w:before="60" w:after="60"/>
              <w:rPr>
                <w:rFonts w:cs="Arial"/>
                <w:sz w:val="16"/>
                <w:szCs w:val="16"/>
              </w:rPr>
            </w:pPr>
            <w:r w:rsidRPr="00C400B2">
              <w:rPr>
                <w:rFonts w:cs="Arial"/>
                <w:sz w:val="16"/>
                <w:szCs w:val="16"/>
              </w:rPr>
              <w:t>FEESCHARGEDSESSIONMANDT</w:t>
            </w:r>
          </w:p>
        </w:tc>
        <w:tc>
          <w:tcPr>
            <w:tcW w:w="2835" w:type="dxa"/>
          </w:tcPr>
          <w:p w:rsidR="00891E90" w:rsidRPr="007149F4" w:rsidRDefault="00891E90">
            <w:pPr>
              <w:spacing w:before="60" w:after="60"/>
              <w:rPr>
                <w:rFonts w:cs="Arial"/>
                <w:sz w:val="16"/>
                <w:szCs w:val="16"/>
              </w:rPr>
            </w:pPr>
            <w:r w:rsidRPr="00C400B2">
              <w:rPr>
                <w:rFonts w:cs="Arial"/>
                <w:sz w:val="16"/>
                <w:szCs w:val="16"/>
              </w:rPr>
              <w:t>Session: FeesCharged</w:t>
            </w:r>
          </w:p>
        </w:tc>
        <w:tc>
          <w:tcPr>
            <w:tcW w:w="4211" w:type="dxa"/>
          </w:tcPr>
          <w:p w:rsidR="00891E90" w:rsidRPr="007149F4" w:rsidRDefault="00891E90">
            <w:pPr>
              <w:tabs>
                <w:tab w:val="left" w:pos="284"/>
              </w:tabs>
              <w:spacing w:before="60" w:after="60"/>
              <w:rPr>
                <w:rFonts w:cs="Arial"/>
                <w:sz w:val="16"/>
                <w:szCs w:val="16"/>
              </w:rPr>
            </w:pPr>
            <w:r w:rsidRPr="00891E90">
              <w:rPr>
                <w:rFonts w:cs="Arial"/>
                <w:sz w:val="16"/>
                <w:szCs w:val="16"/>
              </w:rPr>
              <w:t>When applied to an Activity, “FeesCharged” property on Session must be supplied and with a valid value.</w:t>
            </w:r>
          </w:p>
        </w:tc>
      </w:tr>
      <w:tr w:rsidR="00397C6A" w:rsidRPr="00B8114A" w:rsidTr="007149F4">
        <w:trPr>
          <w:trHeight w:val="353"/>
        </w:trPr>
        <w:tc>
          <w:tcPr>
            <w:tcW w:w="2093" w:type="dxa"/>
          </w:tcPr>
          <w:p w:rsidR="00397C6A" w:rsidRPr="007149F4" w:rsidRDefault="00397C6A" w:rsidP="007149F4">
            <w:pPr>
              <w:spacing w:before="60" w:after="60"/>
              <w:rPr>
                <w:rFonts w:cs="Arial"/>
                <w:sz w:val="16"/>
                <w:szCs w:val="16"/>
              </w:rPr>
            </w:pPr>
            <w:r w:rsidRPr="007149F4">
              <w:rPr>
                <w:rFonts w:cs="Arial"/>
                <w:sz w:val="16"/>
                <w:szCs w:val="16"/>
              </w:rPr>
              <w:t>FEESCHARGEDSESSIONOPTNL</w:t>
            </w:r>
          </w:p>
        </w:tc>
        <w:tc>
          <w:tcPr>
            <w:tcW w:w="2835" w:type="dxa"/>
          </w:tcPr>
          <w:p w:rsidR="00397C6A" w:rsidRPr="007149F4" w:rsidRDefault="00891E90" w:rsidP="007149F4">
            <w:pPr>
              <w:spacing w:before="60" w:after="60"/>
              <w:rPr>
                <w:rFonts w:cs="Arial"/>
                <w:sz w:val="16"/>
                <w:szCs w:val="16"/>
              </w:rPr>
            </w:pPr>
            <w:r w:rsidRPr="00C400B2">
              <w:rPr>
                <w:rFonts w:cs="Arial"/>
                <w:sz w:val="16"/>
                <w:szCs w:val="16"/>
              </w:rPr>
              <w:t>Session: FeesCharged</w:t>
            </w:r>
          </w:p>
        </w:tc>
        <w:tc>
          <w:tcPr>
            <w:tcW w:w="4211" w:type="dxa"/>
          </w:tcPr>
          <w:p w:rsidR="00397C6A" w:rsidRPr="007149F4" w:rsidRDefault="00891E90" w:rsidP="007149F4">
            <w:pPr>
              <w:tabs>
                <w:tab w:val="left" w:pos="284"/>
              </w:tabs>
              <w:spacing w:before="60" w:after="60"/>
              <w:rPr>
                <w:rFonts w:cs="Arial"/>
                <w:sz w:val="16"/>
                <w:szCs w:val="16"/>
              </w:rPr>
            </w:pPr>
            <w:r w:rsidRPr="00891E90">
              <w:rPr>
                <w:rFonts w:cs="Arial"/>
                <w:sz w:val="16"/>
                <w:szCs w:val="16"/>
              </w:rPr>
              <w:t>When applied to an Activity, “FeesCharged” property on Session can be supplied. If supplied, must have a valid value.</w:t>
            </w:r>
          </w:p>
        </w:tc>
      </w:tr>
      <w:tr w:rsidR="00A869B0" w:rsidRPr="00B8114A" w:rsidTr="007149F4">
        <w:trPr>
          <w:trHeight w:val="353"/>
        </w:trPr>
        <w:tc>
          <w:tcPr>
            <w:tcW w:w="2093" w:type="dxa"/>
          </w:tcPr>
          <w:p w:rsidR="00A869B0" w:rsidRPr="007149F4" w:rsidRDefault="00A869B0" w:rsidP="007149F4">
            <w:pPr>
              <w:spacing w:before="60" w:after="60"/>
              <w:rPr>
                <w:rFonts w:cs="Arial"/>
                <w:sz w:val="16"/>
                <w:szCs w:val="16"/>
              </w:rPr>
            </w:pPr>
            <w:r>
              <w:rPr>
                <w:rFonts w:cs="Arial"/>
                <w:sz w:val="16"/>
                <w:szCs w:val="16"/>
              </w:rPr>
              <w:t>TOPIC</w:t>
            </w:r>
          </w:p>
        </w:tc>
        <w:tc>
          <w:tcPr>
            <w:tcW w:w="2835" w:type="dxa"/>
          </w:tcPr>
          <w:p w:rsidR="00A869B0" w:rsidRPr="00C400B2" w:rsidRDefault="00A869B0" w:rsidP="007149F4">
            <w:pPr>
              <w:spacing w:before="60" w:after="60"/>
              <w:rPr>
                <w:rFonts w:cs="Arial"/>
                <w:sz w:val="16"/>
                <w:szCs w:val="16"/>
              </w:rPr>
            </w:pPr>
            <w:r w:rsidRPr="002B54A2">
              <w:rPr>
                <w:rFonts w:cs="Arial"/>
                <w:sz w:val="16"/>
                <w:szCs w:val="16"/>
              </w:rPr>
              <w:t>Session: TopicCode</w:t>
            </w:r>
          </w:p>
        </w:tc>
        <w:tc>
          <w:tcPr>
            <w:tcW w:w="4211" w:type="dxa"/>
          </w:tcPr>
          <w:p w:rsidR="00A869B0" w:rsidRPr="00891E90" w:rsidRDefault="00A869B0" w:rsidP="007149F4">
            <w:pPr>
              <w:tabs>
                <w:tab w:val="left" w:pos="284"/>
              </w:tabs>
              <w:spacing w:before="60" w:after="60"/>
              <w:rPr>
                <w:rFonts w:cs="Arial"/>
                <w:sz w:val="16"/>
                <w:szCs w:val="16"/>
              </w:rPr>
            </w:pPr>
            <w:r w:rsidRPr="002B54A2">
              <w:rPr>
                <w:rFonts w:cs="Arial"/>
                <w:sz w:val="16"/>
                <w:szCs w:val="16"/>
              </w:rPr>
              <w:t>When applied to an Activity, “TopicCode” property on Session can be supplied. If supplied, must have a valid value.</w:t>
            </w:r>
          </w:p>
        </w:tc>
      </w:tr>
      <w:tr w:rsidR="002210AC" w:rsidRPr="00B8114A" w:rsidTr="007149F4">
        <w:trPr>
          <w:trHeight w:val="353"/>
        </w:trPr>
        <w:tc>
          <w:tcPr>
            <w:tcW w:w="2093" w:type="dxa"/>
          </w:tcPr>
          <w:p w:rsidR="002210AC" w:rsidRDefault="002210AC" w:rsidP="007149F4">
            <w:pPr>
              <w:spacing w:before="60" w:after="60"/>
              <w:rPr>
                <w:rFonts w:cs="Arial"/>
                <w:sz w:val="16"/>
                <w:szCs w:val="16"/>
              </w:rPr>
            </w:pPr>
            <w:r w:rsidRPr="002210AC">
              <w:rPr>
                <w:rFonts w:cs="Arial"/>
                <w:sz w:val="16"/>
                <w:szCs w:val="16"/>
              </w:rPr>
              <w:t>UNIDENTIFIEDCLIENTS</w:t>
            </w:r>
          </w:p>
        </w:tc>
        <w:tc>
          <w:tcPr>
            <w:tcW w:w="2835" w:type="dxa"/>
          </w:tcPr>
          <w:p w:rsidR="002210AC" w:rsidRDefault="002210AC" w:rsidP="002210AC">
            <w:pPr>
              <w:spacing w:before="60" w:after="60"/>
              <w:rPr>
                <w:rFonts w:cs="Arial"/>
                <w:sz w:val="16"/>
                <w:szCs w:val="16"/>
              </w:rPr>
            </w:pPr>
            <w:r w:rsidRPr="002210AC">
              <w:rPr>
                <w:rFonts w:cs="Arial"/>
                <w:sz w:val="16"/>
                <w:szCs w:val="16"/>
              </w:rPr>
              <w:t>Case</w:t>
            </w:r>
            <w:r>
              <w:rPr>
                <w:rFonts w:cs="Arial"/>
                <w:sz w:val="16"/>
                <w:szCs w:val="16"/>
              </w:rPr>
              <w:t xml:space="preserve">: </w:t>
            </w:r>
            <w:r w:rsidRPr="00CC0D93">
              <w:rPr>
                <w:rFonts w:cs="Arial"/>
                <w:sz w:val="16"/>
                <w:szCs w:val="16"/>
              </w:rPr>
              <w:t>TotalNumberOfUnidentifiedClients</w:t>
            </w:r>
          </w:p>
          <w:p w:rsidR="002210AC" w:rsidRPr="002B54A2" w:rsidRDefault="002210AC" w:rsidP="002210AC">
            <w:pPr>
              <w:spacing w:before="60" w:after="60"/>
              <w:rPr>
                <w:rFonts w:cs="Arial"/>
                <w:sz w:val="16"/>
                <w:szCs w:val="16"/>
              </w:rPr>
            </w:pPr>
            <w:r w:rsidRPr="002210AC">
              <w:rPr>
                <w:rFonts w:cs="Arial"/>
                <w:sz w:val="16"/>
                <w:szCs w:val="16"/>
              </w:rPr>
              <w:t>Session</w:t>
            </w:r>
            <w:r>
              <w:rPr>
                <w:rFonts w:cs="Arial"/>
                <w:sz w:val="16"/>
                <w:szCs w:val="16"/>
              </w:rPr>
              <w:t xml:space="preserve"> :</w:t>
            </w:r>
            <w:r w:rsidRPr="00D71819">
              <w:rPr>
                <w:rFonts w:cs="Arial"/>
                <w:sz w:val="16"/>
                <w:szCs w:val="16"/>
              </w:rPr>
              <w:t xml:space="preserve"> TotalNumberOfUnidentifiedClients</w:t>
            </w:r>
          </w:p>
        </w:tc>
        <w:tc>
          <w:tcPr>
            <w:tcW w:w="4211" w:type="dxa"/>
          </w:tcPr>
          <w:p w:rsidR="002210AC" w:rsidRPr="002B54A2" w:rsidRDefault="002210AC" w:rsidP="007149F4">
            <w:pPr>
              <w:tabs>
                <w:tab w:val="left" w:pos="284"/>
              </w:tabs>
              <w:spacing w:before="60" w:after="60"/>
              <w:rPr>
                <w:rFonts w:cs="Arial"/>
                <w:sz w:val="16"/>
                <w:szCs w:val="16"/>
              </w:rPr>
            </w:pPr>
            <w:r w:rsidRPr="002210AC">
              <w:rPr>
                <w:rFonts w:cs="Arial"/>
                <w:sz w:val="16"/>
                <w:szCs w:val="16"/>
              </w:rPr>
              <w:t>When applied to an Activity, “TotalNumberOfUnidentifiedClients” property on case and session can be supplied and is required. When supplied, must have a valid value.</w:t>
            </w:r>
          </w:p>
        </w:tc>
      </w:tr>
    </w:tbl>
    <w:p w:rsidR="005E525F" w:rsidRPr="005E525F" w:rsidRDefault="005E525F" w:rsidP="005E525F"/>
    <w:p w:rsidR="004A13E9" w:rsidRPr="002A452A" w:rsidRDefault="002A452A" w:rsidP="00C07914">
      <w:pPr>
        <w:pStyle w:val="Heading1"/>
        <w:keepNext/>
        <w:pageBreakBefore/>
        <w:numPr>
          <w:ilvl w:val="0"/>
          <w:numId w:val="1"/>
        </w:numPr>
        <w:spacing w:before="0" w:after="60" w:line="360" w:lineRule="auto"/>
        <w:rPr>
          <w:rStyle w:val="BookTitle"/>
          <w:i w:val="0"/>
          <w:spacing w:val="0"/>
        </w:rPr>
      </w:pPr>
      <w:bookmarkStart w:id="60" w:name="_Toc18327387"/>
      <w:r w:rsidRPr="002A452A">
        <w:lastRenderedPageBreak/>
        <w:t>Appendix</w:t>
      </w:r>
      <w:r w:rsidRPr="002A452A">
        <w:rPr>
          <w:rStyle w:val="BookTitle"/>
          <w:i w:val="0"/>
          <w:spacing w:val="0"/>
        </w:rPr>
        <w:t xml:space="preserve"> </w:t>
      </w:r>
      <w:r>
        <w:rPr>
          <w:rStyle w:val="BookTitle"/>
          <w:i w:val="0"/>
          <w:spacing w:val="0"/>
        </w:rPr>
        <w:t>C</w:t>
      </w:r>
      <w:r w:rsidRPr="002A452A">
        <w:t>.</w:t>
      </w:r>
      <w:r>
        <w:t xml:space="preserve"> Service T</w:t>
      </w:r>
      <w:r w:rsidRPr="002A452A">
        <w:t xml:space="preserve">ype </w:t>
      </w:r>
      <w:r>
        <w:t>Specific R</w:t>
      </w:r>
      <w:r w:rsidRPr="002A452A">
        <w:t>equirements</w:t>
      </w:r>
      <w:bookmarkEnd w:id="60"/>
    </w:p>
    <w:p w:rsidR="00B2267D" w:rsidRDefault="00B2267D" w:rsidP="00B2267D">
      <w:r w:rsidRPr="00B2267D">
        <w:t>List of applicable Codes for a service type is ava</w:t>
      </w:r>
      <w:r w:rsidR="002968B8">
        <w:t xml:space="preserve">ilable from </w:t>
      </w:r>
      <w:r w:rsidR="0046522B" w:rsidRPr="0046522B">
        <w:t>Organisation Activity and Outlets data file</w:t>
      </w:r>
      <w:r w:rsidRPr="00B2267D">
        <w:t>.</w:t>
      </w:r>
    </w:p>
    <w:tbl>
      <w:tblPr>
        <w:tblStyle w:val="TableGrid"/>
        <w:tblW w:w="0" w:type="auto"/>
        <w:tblLayout w:type="fixed"/>
        <w:tblLook w:val="01E0" w:firstRow="1" w:lastRow="1" w:firstColumn="1" w:lastColumn="1" w:noHBand="0" w:noVBand="0"/>
        <w:tblCaption w:val="Table for Service Type Specific Requirements"/>
        <w:tblDescription w:val="This table describes Service Type Specific Requirements."/>
      </w:tblPr>
      <w:tblGrid>
        <w:gridCol w:w="2093"/>
        <w:gridCol w:w="2835"/>
        <w:gridCol w:w="4211"/>
      </w:tblGrid>
      <w:tr w:rsidR="00B2267D" w:rsidRPr="00B8114A" w:rsidTr="007149F4">
        <w:trPr>
          <w:trHeight w:val="379"/>
          <w:tblHeader/>
        </w:trPr>
        <w:tc>
          <w:tcPr>
            <w:tcW w:w="2093" w:type="dxa"/>
            <w:shd w:val="clear" w:color="auto" w:fill="D9D9D9" w:themeFill="background1" w:themeFillShade="D9"/>
          </w:tcPr>
          <w:p w:rsidR="00B2267D" w:rsidRPr="00B8114A" w:rsidRDefault="00B2267D" w:rsidP="00283C1B">
            <w:pPr>
              <w:pStyle w:val="BodyText"/>
              <w:keepNext/>
              <w:spacing w:after="60"/>
              <w:rPr>
                <w:rFonts w:cs="Arial"/>
                <w:b/>
                <w:sz w:val="16"/>
                <w:szCs w:val="16"/>
              </w:rPr>
            </w:pPr>
            <w:r>
              <w:rPr>
                <w:rFonts w:cs="Arial"/>
                <w:b/>
                <w:sz w:val="16"/>
                <w:szCs w:val="16"/>
              </w:rPr>
              <w:t>Code</w:t>
            </w:r>
          </w:p>
        </w:tc>
        <w:tc>
          <w:tcPr>
            <w:tcW w:w="2835" w:type="dxa"/>
            <w:shd w:val="clear" w:color="auto" w:fill="D9D9D9" w:themeFill="background1" w:themeFillShade="D9"/>
          </w:tcPr>
          <w:p w:rsidR="00B2267D" w:rsidRPr="00B8114A" w:rsidRDefault="00B2267D" w:rsidP="00B2267D">
            <w:pPr>
              <w:pStyle w:val="BodyText"/>
              <w:keepNext/>
              <w:spacing w:after="60"/>
              <w:rPr>
                <w:rFonts w:cs="Arial"/>
                <w:b/>
                <w:sz w:val="16"/>
                <w:szCs w:val="16"/>
              </w:rPr>
            </w:pPr>
            <w:r w:rsidRPr="00B2267D">
              <w:rPr>
                <w:rFonts w:cs="Arial"/>
                <w:b/>
                <w:sz w:val="16"/>
                <w:szCs w:val="16"/>
              </w:rPr>
              <w:t>Related entity and property</w:t>
            </w:r>
          </w:p>
        </w:tc>
        <w:tc>
          <w:tcPr>
            <w:tcW w:w="4211" w:type="dxa"/>
            <w:shd w:val="clear" w:color="auto" w:fill="D9D9D9" w:themeFill="background1" w:themeFillShade="D9"/>
          </w:tcPr>
          <w:p w:rsidR="00B2267D" w:rsidRPr="00B8114A" w:rsidRDefault="00B2267D" w:rsidP="00283C1B">
            <w:pPr>
              <w:pStyle w:val="BodyText"/>
              <w:keepNext/>
              <w:spacing w:after="60"/>
              <w:rPr>
                <w:rFonts w:cs="Arial"/>
                <w:b/>
                <w:sz w:val="16"/>
                <w:szCs w:val="16"/>
              </w:rPr>
            </w:pPr>
            <w:r>
              <w:rPr>
                <w:rFonts w:cs="Arial"/>
                <w:b/>
                <w:sz w:val="16"/>
                <w:szCs w:val="16"/>
              </w:rPr>
              <w:t>Description</w:t>
            </w:r>
          </w:p>
        </w:tc>
      </w:tr>
      <w:tr w:rsidR="00B2267D" w:rsidRPr="00B8114A" w:rsidTr="007149F4">
        <w:trPr>
          <w:trHeight w:val="801"/>
        </w:trPr>
        <w:tc>
          <w:tcPr>
            <w:tcW w:w="2093" w:type="dxa"/>
          </w:tcPr>
          <w:p w:rsidR="00B2267D" w:rsidRPr="00B8114A" w:rsidRDefault="00B2267D" w:rsidP="00283C1B">
            <w:pPr>
              <w:spacing w:before="60" w:after="60"/>
              <w:rPr>
                <w:rFonts w:cs="Arial"/>
                <w:sz w:val="16"/>
                <w:szCs w:val="16"/>
              </w:rPr>
            </w:pPr>
            <w:r w:rsidRPr="00B2267D">
              <w:rPr>
                <w:rFonts w:cs="Arial"/>
                <w:sz w:val="16"/>
                <w:szCs w:val="16"/>
              </w:rPr>
              <w:t>ASSISTANCECOSTAMOUNT</w:t>
            </w:r>
          </w:p>
        </w:tc>
        <w:tc>
          <w:tcPr>
            <w:tcW w:w="2835" w:type="dxa"/>
          </w:tcPr>
          <w:p w:rsidR="00B2267D" w:rsidRPr="00B8114A" w:rsidRDefault="00B2267D" w:rsidP="00283C1B">
            <w:pPr>
              <w:spacing w:before="60" w:after="60"/>
              <w:rPr>
                <w:rFonts w:cs="Arial"/>
                <w:sz w:val="16"/>
                <w:szCs w:val="16"/>
              </w:rPr>
            </w:pPr>
            <w:r w:rsidRPr="00B2267D">
              <w:rPr>
                <w:rFonts w:cs="Arial"/>
                <w:sz w:val="16"/>
                <w:szCs w:val="16"/>
              </w:rPr>
              <w:t>Session</w:t>
            </w:r>
            <w:r w:rsidR="00CD7D42">
              <w:rPr>
                <w:rFonts w:cs="Arial"/>
                <w:sz w:val="16"/>
                <w:szCs w:val="16"/>
              </w:rPr>
              <w:t>:</w:t>
            </w:r>
            <w:r w:rsidRPr="00B2267D">
              <w:rPr>
                <w:rFonts w:cs="Arial"/>
                <w:sz w:val="16"/>
                <w:szCs w:val="16"/>
              </w:rPr>
              <w:t xml:space="preserve"> TotalCost</w:t>
            </w:r>
          </w:p>
        </w:tc>
        <w:tc>
          <w:tcPr>
            <w:tcW w:w="4211" w:type="dxa"/>
          </w:tcPr>
          <w:p w:rsidR="00B2267D" w:rsidRDefault="00B2267D" w:rsidP="007149F4">
            <w:pPr>
              <w:tabs>
                <w:tab w:val="left" w:pos="284"/>
              </w:tabs>
              <w:spacing w:before="60" w:after="60"/>
              <w:rPr>
                <w:rFonts w:cs="Arial"/>
                <w:sz w:val="16"/>
                <w:szCs w:val="16"/>
              </w:rPr>
            </w:pPr>
            <w:r w:rsidRPr="00B2267D">
              <w:rPr>
                <w:rFonts w:cs="Arial"/>
                <w:sz w:val="16"/>
                <w:szCs w:val="16"/>
              </w:rPr>
              <w:t>When applied to a service type “</w:t>
            </w:r>
            <w:r w:rsidR="00EC7B96">
              <w:rPr>
                <w:rFonts w:cs="Arial"/>
                <w:sz w:val="16"/>
                <w:szCs w:val="16"/>
              </w:rPr>
              <w:t>Total</w:t>
            </w:r>
            <w:r w:rsidR="00EC7B96" w:rsidRPr="00B2267D">
              <w:rPr>
                <w:rFonts w:cs="Arial"/>
                <w:sz w:val="16"/>
                <w:szCs w:val="16"/>
              </w:rPr>
              <w:t>Cost</w:t>
            </w:r>
            <w:r w:rsidRPr="00B2267D">
              <w:rPr>
                <w:rFonts w:cs="Arial"/>
                <w:sz w:val="16"/>
                <w:szCs w:val="16"/>
              </w:rPr>
              <w:t>” property on session is required and must be supplied</w:t>
            </w:r>
            <w:r w:rsidR="00EC7B96" w:rsidRPr="00B2267D">
              <w:rPr>
                <w:rFonts w:cs="Arial"/>
                <w:sz w:val="16"/>
                <w:szCs w:val="16"/>
              </w:rPr>
              <w:t xml:space="preserve"> </w:t>
            </w:r>
            <w:r w:rsidR="00EC7B96">
              <w:rPr>
                <w:rFonts w:cs="Arial"/>
                <w:sz w:val="16"/>
                <w:szCs w:val="16"/>
              </w:rPr>
              <w:t xml:space="preserve">with valid values </w:t>
            </w:r>
            <w:r w:rsidRPr="00B2267D">
              <w:rPr>
                <w:rFonts w:cs="Arial"/>
                <w:sz w:val="16"/>
                <w:szCs w:val="16"/>
              </w:rPr>
              <w:t>to record a new session or update a</w:t>
            </w:r>
            <w:r w:rsidR="002A452A">
              <w:rPr>
                <w:rFonts w:cs="Arial"/>
                <w:sz w:val="16"/>
                <w:szCs w:val="16"/>
              </w:rPr>
              <w:t>n</w:t>
            </w:r>
            <w:r w:rsidRPr="00B2267D">
              <w:rPr>
                <w:rFonts w:cs="Arial"/>
                <w:sz w:val="16"/>
                <w:szCs w:val="16"/>
              </w:rPr>
              <w:t xml:space="preserve"> existing session.</w:t>
            </w:r>
          </w:p>
        </w:tc>
      </w:tr>
      <w:tr w:rsidR="00B2267D" w:rsidRPr="00B8114A" w:rsidTr="007149F4">
        <w:trPr>
          <w:trHeight w:val="890"/>
        </w:trPr>
        <w:tc>
          <w:tcPr>
            <w:tcW w:w="2093" w:type="dxa"/>
          </w:tcPr>
          <w:p w:rsidR="00B2267D" w:rsidRPr="00B2267D" w:rsidRDefault="00B2267D" w:rsidP="00B2267D">
            <w:pPr>
              <w:spacing w:before="60" w:after="60"/>
              <w:rPr>
                <w:rFonts w:cs="Arial"/>
                <w:sz w:val="16"/>
                <w:szCs w:val="16"/>
              </w:rPr>
            </w:pPr>
            <w:r w:rsidRPr="00B2267D">
              <w:rPr>
                <w:rFonts w:cs="Arial"/>
                <w:sz w:val="16"/>
                <w:szCs w:val="16"/>
              </w:rPr>
              <w:t>ASSISTANCEITEM</w:t>
            </w:r>
          </w:p>
        </w:tc>
        <w:tc>
          <w:tcPr>
            <w:tcW w:w="2835" w:type="dxa"/>
          </w:tcPr>
          <w:p w:rsidR="00B2267D" w:rsidRPr="00B2267D" w:rsidRDefault="00B2267D" w:rsidP="00B2267D">
            <w:pPr>
              <w:spacing w:before="60" w:after="60"/>
              <w:rPr>
                <w:rFonts w:cs="Arial"/>
                <w:sz w:val="16"/>
                <w:szCs w:val="16"/>
              </w:rPr>
            </w:pPr>
            <w:r w:rsidRPr="00B2267D">
              <w:rPr>
                <w:rFonts w:cs="Arial"/>
                <w:sz w:val="16"/>
                <w:szCs w:val="16"/>
              </w:rPr>
              <w:t>Session</w:t>
            </w:r>
            <w:r w:rsidR="00CD7D42">
              <w:rPr>
                <w:rFonts w:cs="Arial"/>
                <w:sz w:val="16"/>
                <w:szCs w:val="16"/>
              </w:rPr>
              <w:t>:</w:t>
            </w:r>
            <w:r w:rsidRPr="00B2267D">
              <w:rPr>
                <w:rFonts w:cs="Arial"/>
                <w:sz w:val="16"/>
                <w:szCs w:val="16"/>
              </w:rPr>
              <w:t xml:space="preserve"> ExtraItems</w:t>
            </w:r>
          </w:p>
        </w:tc>
        <w:tc>
          <w:tcPr>
            <w:tcW w:w="4211" w:type="dxa"/>
          </w:tcPr>
          <w:p w:rsidR="00B2267D" w:rsidRPr="00B2267D" w:rsidRDefault="00B2267D">
            <w:pPr>
              <w:spacing w:before="60" w:after="60"/>
              <w:rPr>
                <w:rFonts w:cs="Arial"/>
                <w:sz w:val="16"/>
                <w:szCs w:val="16"/>
              </w:rPr>
            </w:pPr>
            <w:r w:rsidRPr="00B2267D">
              <w:rPr>
                <w:rFonts w:cs="Arial"/>
                <w:sz w:val="16"/>
                <w:szCs w:val="16"/>
              </w:rPr>
              <w:t>When applied to a service type “</w:t>
            </w:r>
            <w:r w:rsidR="00EC7B96" w:rsidRPr="00B2267D">
              <w:rPr>
                <w:rFonts w:cs="Arial"/>
                <w:sz w:val="16"/>
                <w:szCs w:val="16"/>
              </w:rPr>
              <w:t>ExtraItems</w:t>
            </w:r>
            <w:r w:rsidRPr="00B2267D">
              <w:rPr>
                <w:rFonts w:cs="Arial"/>
                <w:sz w:val="16"/>
                <w:szCs w:val="16"/>
              </w:rPr>
              <w:t>” property on session is required and must be supplied</w:t>
            </w:r>
            <w:r w:rsidR="00EC7B96" w:rsidRPr="00B2267D">
              <w:rPr>
                <w:rFonts w:cs="Arial"/>
                <w:sz w:val="16"/>
                <w:szCs w:val="16"/>
              </w:rPr>
              <w:t xml:space="preserve"> </w:t>
            </w:r>
            <w:r w:rsidR="00EC7B96">
              <w:rPr>
                <w:rFonts w:cs="Arial"/>
                <w:sz w:val="16"/>
                <w:szCs w:val="16"/>
              </w:rPr>
              <w:t xml:space="preserve">with a valid value </w:t>
            </w:r>
            <w:r w:rsidRPr="00B2267D">
              <w:rPr>
                <w:rFonts w:cs="Arial"/>
                <w:sz w:val="16"/>
                <w:szCs w:val="16"/>
              </w:rPr>
              <w:t>to record a new session or update a</w:t>
            </w:r>
            <w:r w:rsidR="002A452A">
              <w:rPr>
                <w:rFonts w:cs="Arial"/>
                <w:sz w:val="16"/>
                <w:szCs w:val="16"/>
              </w:rPr>
              <w:t>n</w:t>
            </w:r>
            <w:r w:rsidRPr="00B2267D">
              <w:rPr>
                <w:rFonts w:cs="Arial"/>
                <w:sz w:val="16"/>
                <w:szCs w:val="16"/>
              </w:rPr>
              <w:t xml:space="preserve"> existing session.</w:t>
            </w:r>
          </w:p>
        </w:tc>
      </w:tr>
      <w:tr w:rsidR="00B2267D" w:rsidRPr="00B8114A" w:rsidTr="007149F4">
        <w:trPr>
          <w:trHeight w:val="353"/>
        </w:trPr>
        <w:tc>
          <w:tcPr>
            <w:tcW w:w="2093" w:type="dxa"/>
          </w:tcPr>
          <w:p w:rsidR="00B2267D" w:rsidRPr="00B2267D" w:rsidRDefault="00B2267D" w:rsidP="00B2267D">
            <w:pPr>
              <w:spacing w:before="60" w:after="60"/>
              <w:rPr>
                <w:rFonts w:cs="Arial"/>
                <w:sz w:val="16"/>
                <w:szCs w:val="16"/>
              </w:rPr>
            </w:pPr>
            <w:r w:rsidRPr="00B2267D">
              <w:rPr>
                <w:rFonts w:cs="Arial"/>
                <w:sz w:val="16"/>
                <w:szCs w:val="16"/>
              </w:rPr>
              <w:t>ASSISTANCEMINUTES</w:t>
            </w:r>
          </w:p>
        </w:tc>
        <w:tc>
          <w:tcPr>
            <w:tcW w:w="2835" w:type="dxa"/>
          </w:tcPr>
          <w:p w:rsidR="00B2267D" w:rsidRPr="00B2267D" w:rsidRDefault="00B2267D" w:rsidP="00B2267D">
            <w:pPr>
              <w:spacing w:before="60" w:after="60"/>
              <w:rPr>
                <w:rFonts w:cs="Arial"/>
                <w:sz w:val="16"/>
                <w:szCs w:val="16"/>
              </w:rPr>
            </w:pPr>
            <w:r w:rsidRPr="00B2267D">
              <w:rPr>
                <w:rFonts w:cs="Arial"/>
                <w:sz w:val="16"/>
                <w:szCs w:val="16"/>
              </w:rPr>
              <w:t>Session</w:t>
            </w:r>
            <w:r w:rsidR="00CD7D42">
              <w:rPr>
                <w:rFonts w:cs="Arial"/>
                <w:sz w:val="16"/>
                <w:szCs w:val="16"/>
              </w:rPr>
              <w:t>:</w:t>
            </w:r>
            <w:r w:rsidRPr="00B2267D">
              <w:rPr>
                <w:rFonts w:cs="Arial"/>
                <w:sz w:val="16"/>
                <w:szCs w:val="16"/>
              </w:rPr>
              <w:t xml:space="preserve"> Time</w:t>
            </w:r>
          </w:p>
        </w:tc>
        <w:tc>
          <w:tcPr>
            <w:tcW w:w="4211" w:type="dxa"/>
          </w:tcPr>
          <w:p w:rsidR="00B2267D" w:rsidRPr="00B2267D" w:rsidRDefault="00B2267D">
            <w:pPr>
              <w:spacing w:before="60" w:after="60"/>
              <w:rPr>
                <w:rFonts w:cs="Arial"/>
                <w:sz w:val="16"/>
                <w:szCs w:val="16"/>
              </w:rPr>
            </w:pPr>
            <w:r w:rsidRPr="00B2267D">
              <w:rPr>
                <w:rFonts w:cs="Arial"/>
                <w:sz w:val="16"/>
                <w:szCs w:val="16"/>
              </w:rPr>
              <w:t xml:space="preserve">When applied to a service type </w:t>
            </w:r>
            <w:r w:rsidR="00EC7B96" w:rsidRPr="00B2267D">
              <w:rPr>
                <w:rFonts w:cs="Arial"/>
                <w:sz w:val="16"/>
                <w:szCs w:val="16"/>
              </w:rPr>
              <w:t>“Time</w:t>
            </w:r>
            <w:r w:rsidRPr="00B2267D">
              <w:rPr>
                <w:rFonts w:cs="Arial"/>
                <w:sz w:val="16"/>
                <w:szCs w:val="16"/>
              </w:rPr>
              <w:t>” property on session is required and must be supplied</w:t>
            </w:r>
            <w:r w:rsidR="00EC7B96" w:rsidRPr="00B2267D">
              <w:rPr>
                <w:rFonts w:cs="Arial"/>
                <w:sz w:val="16"/>
                <w:szCs w:val="16"/>
              </w:rPr>
              <w:t xml:space="preserve"> </w:t>
            </w:r>
            <w:r w:rsidR="00EC7B96">
              <w:rPr>
                <w:rFonts w:cs="Arial"/>
                <w:sz w:val="16"/>
                <w:szCs w:val="16"/>
              </w:rPr>
              <w:t xml:space="preserve">with a valid value </w:t>
            </w:r>
            <w:r w:rsidRPr="00B2267D">
              <w:rPr>
                <w:rFonts w:cs="Arial"/>
                <w:sz w:val="16"/>
                <w:szCs w:val="16"/>
              </w:rPr>
              <w:t>to record a new session or update a</w:t>
            </w:r>
            <w:r w:rsidR="002A452A">
              <w:rPr>
                <w:rFonts w:cs="Arial"/>
                <w:sz w:val="16"/>
                <w:szCs w:val="16"/>
              </w:rPr>
              <w:t>n</w:t>
            </w:r>
            <w:r w:rsidRPr="00B2267D">
              <w:rPr>
                <w:rFonts w:cs="Arial"/>
                <w:sz w:val="16"/>
                <w:szCs w:val="16"/>
              </w:rPr>
              <w:t xml:space="preserve"> existing session.</w:t>
            </w:r>
          </w:p>
        </w:tc>
      </w:tr>
      <w:tr w:rsidR="00B2267D" w:rsidRPr="00B8114A" w:rsidTr="007149F4">
        <w:trPr>
          <w:trHeight w:val="353"/>
        </w:trPr>
        <w:tc>
          <w:tcPr>
            <w:tcW w:w="2093" w:type="dxa"/>
          </w:tcPr>
          <w:p w:rsidR="00B2267D" w:rsidRPr="00B2267D" w:rsidRDefault="00B2267D" w:rsidP="00B2267D">
            <w:pPr>
              <w:spacing w:before="60" w:after="60"/>
              <w:rPr>
                <w:rFonts w:cs="Arial"/>
                <w:sz w:val="16"/>
                <w:szCs w:val="16"/>
              </w:rPr>
            </w:pPr>
            <w:r w:rsidRPr="00B2267D">
              <w:rPr>
                <w:rFonts w:cs="Arial"/>
                <w:sz w:val="16"/>
                <w:szCs w:val="16"/>
              </w:rPr>
              <w:t>ASSISTANCEQUANTITY</w:t>
            </w:r>
          </w:p>
        </w:tc>
        <w:tc>
          <w:tcPr>
            <w:tcW w:w="2835" w:type="dxa"/>
          </w:tcPr>
          <w:p w:rsidR="00B2267D" w:rsidRPr="00B2267D" w:rsidRDefault="00B2267D">
            <w:pPr>
              <w:spacing w:before="60" w:after="60"/>
              <w:rPr>
                <w:rFonts w:cs="Arial"/>
                <w:sz w:val="16"/>
                <w:szCs w:val="16"/>
              </w:rPr>
            </w:pPr>
            <w:r w:rsidRPr="00B2267D">
              <w:rPr>
                <w:rFonts w:cs="Arial"/>
                <w:sz w:val="16"/>
                <w:szCs w:val="16"/>
              </w:rPr>
              <w:t>Session</w:t>
            </w:r>
            <w:r w:rsidR="00CD7D42">
              <w:rPr>
                <w:rFonts w:cs="Arial"/>
                <w:sz w:val="16"/>
                <w:szCs w:val="16"/>
              </w:rPr>
              <w:t>:</w:t>
            </w:r>
            <w:r w:rsidRPr="00B2267D">
              <w:rPr>
                <w:rFonts w:cs="Arial"/>
                <w:sz w:val="16"/>
                <w:szCs w:val="16"/>
              </w:rPr>
              <w:t xml:space="preserve"> Quantity</w:t>
            </w:r>
          </w:p>
        </w:tc>
        <w:tc>
          <w:tcPr>
            <w:tcW w:w="4211" w:type="dxa"/>
          </w:tcPr>
          <w:p w:rsidR="00B2267D" w:rsidRPr="00B2267D" w:rsidRDefault="00B2267D">
            <w:pPr>
              <w:spacing w:before="60" w:after="60"/>
              <w:rPr>
                <w:rFonts w:cs="Arial"/>
                <w:sz w:val="16"/>
                <w:szCs w:val="16"/>
              </w:rPr>
            </w:pPr>
            <w:r w:rsidRPr="00B2267D">
              <w:rPr>
                <w:rFonts w:cs="Arial"/>
                <w:sz w:val="16"/>
                <w:szCs w:val="16"/>
              </w:rPr>
              <w:t>When applied to a service type “Quantity” property on session is required and must be supplied</w:t>
            </w:r>
            <w:r w:rsidR="00EC7B96" w:rsidRPr="00B2267D">
              <w:rPr>
                <w:rFonts w:cs="Arial"/>
                <w:sz w:val="16"/>
                <w:szCs w:val="16"/>
              </w:rPr>
              <w:t xml:space="preserve"> </w:t>
            </w:r>
            <w:r w:rsidR="00EC7B96">
              <w:rPr>
                <w:rFonts w:cs="Arial"/>
                <w:sz w:val="16"/>
                <w:szCs w:val="16"/>
              </w:rPr>
              <w:t xml:space="preserve">with a valid value </w:t>
            </w:r>
            <w:r w:rsidRPr="00B2267D">
              <w:rPr>
                <w:rFonts w:cs="Arial"/>
                <w:sz w:val="16"/>
                <w:szCs w:val="16"/>
              </w:rPr>
              <w:t>to record a new session or update a</w:t>
            </w:r>
            <w:r w:rsidR="002A452A">
              <w:rPr>
                <w:rFonts w:cs="Arial"/>
                <w:sz w:val="16"/>
                <w:szCs w:val="16"/>
              </w:rPr>
              <w:t>n</w:t>
            </w:r>
            <w:r w:rsidRPr="00B2267D">
              <w:rPr>
                <w:rFonts w:cs="Arial"/>
                <w:sz w:val="16"/>
                <w:szCs w:val="16"/>
              </w:rPr>
              <w:t xml:space="preserve"> existing session.</w:t>
            </w:r>
          </w:p>
        </w:tc>
      </w:tr>
      <w:tr w:rsidR="00B2267D" w:rsidRPr="00B8114A" w:rsidTr="007149F4">
        <w:trPr>
          <w:trHeight w:val="353"/>
        </w:trPr>
        <w:tc>
          <w:tcPr>
            <w:tcW w:w="2093" w:type="dxa"/>
          </w:tcPr>
          <w:p w:rsidR="00B2267D" w:rsidRPr="00B2267D" w:rsidRDefault="00B2267D" w:rsidP="00B2267D">
            <w:pPr>
              <w:spacing w:before="60" w:after="60"/>
              <w:rPr>
                <w:rFonts w:cs="Arial"/>
                <w:sz w:val="16"/>
                <w:szCs w:val="16"/>
              </w:rPr>
            </w:pPr>
            <w:r w:rsidRPr="00B2267D">
              <w:rPr>
                <w:rFonts w:cs="Arial"/>
                <w:sz w:val="16"/>
                <w:szCs w:val="16"/>
              </w:rPr>
              <w:t>WORKSHOP</w:t>
            </w:r>
          </w:p>
        </w:tc>
        <w:tc>
          <w:tcPr>
            <w:tcW w:w="2835" w:type="dxa"/>
          </w:tcPr>
          <w:p w:rsidR="00B2267D" w:rsidRPr="00B2267D" w:rsidRDefault="00B2267D" w:rsidP="00B2267D">
            <w:pPr>
              <w:spacing w:before="60" w:after="60"/>
              <w:rPr>
                <w:rFonts w:cs="Arial"/>
                <w:sz w:val="16"/>
                <w:szCs w:val="16"/>
              </w:rPr>
            </w:pPr>
            <w:r w:rsidRPr="00B2267D">
              <w:rPr>
                <w:rFonts w:cs="Arial"/>
                <w:sz w:val="16"/>
                <w:szCs w:val="16"/>
              </w:rPr>
              <w:t>Session</w:t>
            </w:r>
            <w:r w:rsidR="00CD7D42">
              <w:rPr>
                <w:rFonts w:cs="Arial"/>
                <w:sz w:val="16"/>
                <w:szCs w:val="16"/>
              </w:rPr>
              <w:t>:</w:t>
            </w:r>
            <w:r w:rsidRPr="00B2267D">
              <w:rPr>
                <w:rFonts w:cs="Arial"/>
                <w:sz w:val="16"/>
                <w:szCs w:val="16"/>
              </w:rPr>
              <w:t xml:space="preserve"> MoneyBusinessCommunityEducationWorkshopCode</w:t>
            </w:r>
          </w:p>
        </w:tc>
        <w:tc>
          <w:tcPr>
            <w:tcW w:w="4211" w:type="dxa"/>
          </w:tcPr>
          <w:p w:rsidR="00B2267D" w:rsidRPr="00B2267D" w:rsidRDefault="00B2267D">
            <w:pPr>
              <w:spacing w:before="60" w:after="60"/>
              <w:rPr>
                <w:rFonts w:cs="Arial"/>
                <w:sz w:val="16"/>
                <w:szCs w:val="16"/>
              </w:rPr>
            </w:pPr>
            <w:r w:rsidRPr="00B2267D">
              <w:rPr>
                <w:rFonts w:cs="Arial"/>
                <w:sz w:val="16"/>
                <w:szCs w:val="16"/>
              </w:rPr>
              <w:t>When applied to a service type “MoneyBusines</w:t>
            </w:r>
            <w:r w:rsidR="002A452A">
              <w:rPr>
                <w:rFonts w:cs="Arial"/>
                <w:sz w:val="16"/>
                <w:szCs w:val="16"/>
              </w:rPr>
              <w:t>sCommunityEducationWorkshopCode</w:t>
            </w:r>
            <w:r w:rsidRPr="00B2267D">
              <w:rPr>
                <w:rFonts w:cs="Arial"/>
                <w:sz w:val="16"/>
                <w:szCs w:val="16"/>
              </w:rPr>
              <w:t xml:space="preserve">” property on session is required and must be supplied </w:t>
            </w:r>
            <w:r w:rsidR="00EC7B96">
              <w:rPr>
                <w:rFonts w:cs="Arial"/>
                <w:sz w:val="16"/>
                <w:szCs w:val="16"/>
              </w:rPr>
              <w:t xml:space="preserve">with a valid value </w:t>
            </w:r>
            <w:r w:rsidRPr="00B2267D">
              <w:rPr>
                <w:rFonts w:cs="Arial"/>
                <w:sz w:val="16"/>
                <w:szCs w:val="16"/>
              </w:rPr>
              <w:t>to r</w:t>
            </w:r>
            <w:r w:rsidR="002A452A">
              <w:rPr>
                <w:rFonts w:cs="Arial"/>
                <w:sz w:val="16"/>
                <w:szCs w:val="16"/>
              </w:rPr>
              <w:t xml:space="preserve">ecord a new session or update an </w:t>
            </w:r>
            <w:r w:rsidRPr="00B2267D">
              <w:rPr>
                <w:rFonts w:cs="Arial"/>
                <w:sz w:val="16"/>
                <w:szCs w:val="16"/>
              </w:rPr>
              <w:t>existing session.</w:t>
            </w:r>
          </w:p>
        </w:tc>
      </w:tr>
    </w:tbl>
    <w:p w:rsidR="00B2267D" w:rsidRPr="00B2267D" w:rsidRDefault="00B2267D" w:rsidP="00B2267D"/>
    <w:sectPr w:rsidR="00B2267D" w:rsidRPr="00B2267D" w:rsidSect="00522B60">
      <w:headerReference w:type="default" r:id="rId20"/>
      <w:footerReference w:type="default" r:id="rId21"/>
      <w:headerReference w:type="first" r:id="rId2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2FE" w:rsidRDefault="008952FE" w:rsidP="008B4DB1">
      <w:pPr>
        <w:spacing w:after="0" w:line="240" w:lineRule="auto"/>
      </w:pPr>
      <w:r>
        <w:separator/>
      </w:r>
    </w:p>
  </w:endnote>
  <w:endnote w:type="continuationSeparator" w:id="0">
    <w:p w:rsidR="008952FE" w:rsidRDefault="008952FE" w:rsidP="008B4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29A" w:rsidRDefault="00627B6F">
    <w:pPr>
      <w:pStyle w:val="Footer"/>
    </w:pPr>
    <w:r>
      <w:t>Version Number 1.9</w:t>
    </w:r>
    <w:r w:rsidR="0067529A">
      <w:ptab w:relativeTo="margin" w:alignment="center" w:leader="none"/>
    </w:r>
    <w:r w:rsidR="0067529A" w:rsidRPr="00B64D91">
      <w:t xml:space="preserve">Page </w:t>
    </w:r>
    <w:r w:rsidR="0067529A" w:rsidRPr="00B64D91">
      <w:rPr>
        <w:b/>
      </w:rPr>
      <w:fldChar w:fldCharType="begin"/>
    </w:r>
    <w:r w:rsidR="0067529A" w:rsidRPr="00B64D91">
      <w:rPr>
        <w:b/>
      </w:rPr>
      <w:instrText xml:space="preserve"> PAGE  \* Arabic  \* MERGEFORMAT </w:instrText>
    </w:r>
    <w:r w:rsidR="0067529A" w:rsidRPr="00B64D91">
      <w:rPr>
        <w:b/>
      </w:rPr>
      <w:fldChar w:fldCharType="separate"/>
    </w:r>
    <w:r w:rsidR="00323C38">
      <w:rPr>
        <w:b/>
        <w:noProof/>
      </w:rPr>
      <w:t>21</w:t>
    </w:r>
    <w:r w:rsidR="0067529A" w:rsidRPr="00B64D91">
      <w:rPr>
        <w:b/>
      </w:rPr>
      <w:fldChar w:fldCharType="end"/>
    </w:r>
    <w:r w:rsidR="0067529A" w:rsidRPr="00B64D91">
      <w:t xml:space="preserve"> of </w:t>
    </w:r>
    <w:r w:rsidR="0067529A" w:rsidRPr="00B64D91">
      <w:rPr>
        <w:b/>
      </w:rPr>
      <w:fldChar w:fldCharType="begin"/>
    </w:r>
    <w:r w:rsidR="0067529A" w:rsidRPr="00B64D91">
      <w:rPr>
        <w:b/>
      </w:rPr>
      <w:instrText xml:space="preserve"> NUMPAGES  \* Arabic  \* MERGEFORMAT </w:instrText>
    </w:r>
    <w:r w:rsidR="0067529A" w:rsidRPr="00B64D91">
      <w:rPr>
        <w:b/>
      </w:rPr>
      <w:fldChar w:fldCharType="separate"/>
    </w:r>
    <w:r w:rsidR="00323C38">
      <w:rPr>
        <w:b/>
        <w:noProof/>
      </w:rPr>
      <w:t>38</w:t>
    </w:r>
    <w:r w:rsidR="0067529A" w:rsidRPr="00B64D91">
      <w:rPr>
        <w:b/>
      </w:rPr>
      <w:fldChar w:fldCharType="end"/>
    </w:r>
    <w:r w:rsidR="0067529A">
      <w:ptab w:relativeTo="margin" w:alignment="right" w:leader="none"/>
    </w:r>
    <w:r w:rsidR="0067529A">
      <w:t xml:space="preserve">Revision Date: </w:t>
    </w:r>
    <w:r>
      <w:t>1 September</w:t>
    </w:r>
    <w:r w:rsidR="0067529A">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2FE" w:rsidRDefault="008952FE" w:rsidP="008B4DB1">
      <w:pPr>
        <w:spacing w:after="0" w:line="240" w:lineRule="auto"/>
      </w:pPr>
      <w:r>
        <w:separator/>
      </w:r>
    </w:p>
  </w:footnote>
  <w:footnote w:type="continuationSeparator" w:id="0">
    <w:p w:rsidR="008952FE" w:rsidRDefault="008952FE" w:rsidP="008B4D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29A" w:rsidRDefault="0067529A" w:rsidP="0098611F">
    <w:pPr>
      <w:pStyle w:val="Header"/>
      <w:jc w:val="right"/>
    </w:pPr>
    <w:r>
      <w:t>Data Exchange Bulk File Upload Technical Specifications</w:t>
    </w:r>
  </w:p>
  <w:p w:rsidR="0067529A" w:rsidRDefault="006752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529A" w:rsidRDefault="0067529A" w:rsidP="0089467F">
    <w:pPr>
      <w:pStyle w:val="Header"/>
      <w:jc w:val="right"/>
    </w:pPr>
    <w:r>
      <w:t>Bulk File Upload Technical Specifications</w:t>
    </w:r>
  </w:p>
  <w:p w:rsidR="0067529A" w:rsidRDefault="006752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52F20"/>
    <w:multiLevelType w:val="hybridMultilevel"/>
    <w:tmpl w:val="87E623A4"/>
    <w:lvl w:ilvl="0" w:tplc="9D345BCA">
      <w:start w:val="1"/>
      <w:numFmt w:val="lowerLetter"/>
      <w:lvlText w:val="%1)"/>
      <w:lvlJc w:val="left"/>
      <w:pPr>
        <w:tabs>
          <w:tab w:val="num" w:pos="1287"/>
        </w:tabs>
        <w:ind w:left="1287" w:hanging="360"/>
      </w:pPr>
      <w:rPr>
        <w:rFonts w:ascii="Arial" w:eastAsia="Times New Roman" w:hAnsi="Arial" w:cs="Times New Roman"/>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4322834"/>
    <w:multiLevelType w:val="hybridMultilevel"/>
    <w:tmpl w:val="0252713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A4400DB"/>
    <w:multiLevelType w:val="hybridMultilevel"/>
    <w:tmpl w:val="106A05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AF3172D"/>
    <w:multiLevelType w:val="hybridMultilevel"/>
    <w:tmpl w:val="9618B29C"/>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B2F132E"/>
    <w:multiLevelType w:val="multilevel"/>
    <w:tmpl w:val="9C5A95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46F7B80"/>
    <w:multiLevelType w:val="hybridMultilevel"/>
    <w:tmpl w:val="48265E3E"/>
    <w:lvl w:ilvl="0" w:tplc="A490A980">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B383E6B"/>
    <w:multiLevelType w:val="multilevel"/>
    <w:tmpl w:val="6C2EC19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17517D6"/>
    <w:multiLevelType w:val="hybridMultilevel"/>
    <w:tmpl w:val="5D6EAB3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483403B"/>
    <w:multiLevelType w:val="hybridMultilevel"/>
    <w:tmpl w:val="8F10C21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6E662C2"/>
    <w:multiLevelType w:val="hybridMultilevel"/>
    <w:tmpl w:val="08AC1A24"/>
    <w:lvl w:ilvl="0" w:tplc="25F2FB4C">
      <w:start w:val="1"/>
      <w:numFmt w:val="lowerLetter"/>
      <w:lvlText w:val="%1)"/>
      <w:lvlJc w:val="left"/>
      <w:pPr>
        <w:ind w:left="720" w:hanging="36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BAD2B24"/>
    <w:multiLevelType w:val="hybridMultilevel"/>
    <w:tmpl w:val="77D23E4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423707A4"/>
    <w:multiLevelType w:val="hybridMultilevel"/>
    <w:tmpl w:val="270450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3333EF4"/>
    <w:multiLevelType w:val="hybridMultilevel"/>
    <w:tmpl w:val="D18EE7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CE53CF9"/>
    <w:multiLevelType w:val="hybridMultilevel"/>
    <w:tmpl w:val="965828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3CC70FC"/>
    <w:multiLevelType w:val="hybridMultilevel"/>
    <w:tmpl w:val="1764C43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546A1CCB"/>
    <w:multiLevelType w:val="hybridMultilevel"/>
    <w:tmpl w:val="9618B29C"/>
    <w:lvl w:ilvl="0" w:tplc="0C09000F">
      <w:start w:val="1"/>
      <w:numFmt w:val="decimal"/>
      <w:lvlText w:val="%1."/>
      <w:lvlJc w:val="left"/>
      <w:pPr>
        <w:ind w:left="360" w:hanging="360"/>
      </w:pPr>
      <w:rPr>
        <w:rFont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566A595C"/>
    <w:multiLevelType w:val="hybridMultilevel"/>
    <w:tmpl w:val="8DFEAD06"/>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15:restartNumberingAfterBreak="0">
    <w:nsid w:val="56862194"/>
    <w:multiLevelType w:val="hybridMultilevel"/>
    <w:tmpl w:val="73ACF31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7D55E3F"/>
    <w:multiLevelType w:val="hybridMultilevel"/>
    <w:tmpl w:val="6C58E32A"/>
    <w:lvl w:ilvl="0" w:tplc="7A4C5AB4">
      <w:start w:val="1"/>
      <w:numFmt w:val="decimal"/>
      <w:pStyle w:val="Heading1"/>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B9229C8"/>
    <w:multiLevelType w:val="hybridMultilevel"/>
    <w:tmpl w:val="44168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CB12C1F"/>
    <w:multiLevelType w:val="multilevel"/>
    <w:tmpl w:val="9C5A95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F1B5D95"/>
    <w:multiLevelType w:val="multilevel"/>
    <w:tmpl w:val="9C5A95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FF62657"/>
    <w:multiLevelType w:val="multilevel"/>
    <w:tmpl w:val="94B2EAF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5836D04"/>
    <w:multiLevelType w:val="multilevel"/>
    <w:tmpl w:val="161819E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C772B28"/>
    <w:multiLevelType w:val="multilevel"/>
    <w:tmpl w:val="9C5A95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D7720A5"/>
    <w:multiLevelType w:val="hybridMultilevel"/>
    <w:tmpl w:val="2A6267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7E9D2583"/>
    <w:multiLevelType w:val="hybridMultilevel"/>
    <w:tmpl w:val="AB624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F094199"/>
    <w:multiLevelType w:val="multilevel"/>
    <w:tmpl w:val="94B2EAF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3"/>
  </w:num>
  <w:num w:numId="2">
    <w:abstractNumId w:val="0"/>
  </w:num>
  <w:num w:numId="3">
    <w:abstractNumId w:val="15"/>
  </w:num>
  <w:num w:numId="4">
    <w:abstractNumId w:val="17"/>
  </w:num>
  <w:num w:numId="5">
    <w:abstractNumId w:val="12"/>
  </w:num>
  <w:num w:numId="6">
    <w:abstractNumId w:val="10"/>
  </w:num>
  <w:num w:numId="7">
    <w:abstractNumId w:val="2"/>
  </w:num>
  <w:num w:numId="8">
    <w:abstractNumId w:val="7"/>
  </w:num>
  <w:num w:numId="9">
    <w:abstractNumId w:val="13"/>
  </w:num>
  <w:num w:numId="10">
    <w:abstractNumId w:val="21"/>
  </w:num>
  <w:num w:numId="11">
    <w:abstractNumId w:val="4"/>
  </w:num>
  <w:num w:numId="12">
    <w:abstractNumId w:val="3"/>
  </w:num>
  <w:num w:numId="13">
    <w:abstractNumId w:val="24"/>
  </w:num>
  <w:num w:numId="14">
    <w:abstractNumId w:val="20"/>
  </w:num>
  <w:num w:numId="15">
    <w:abstractNumId w:val="6"/>
  </w:num>
  <w:num w:numId="16">
    <w:abstractNumId w:val="16"/>
  </w:num>
  <w:num w:numId="17">
    <w:abstractNumId w:val="27"/>
  </w:num>
  <w:num w:numId="18">
    <w:abstractNumId w:val="22"/>
  </w:num>
  <w:num w:numId="19">
    <w:abstractNumId w:val="11"/>
  </w:num>
  <w:num w:numId="20">
    <w:abstractNumId w:val="1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8"/>
  </w:num>
  <w:num w:numId="24">
    <w:abstractNumId w:val="9"/>
  </w:num>
  <w:num w:numId="25">
    <w:abstractNumId w:val="5"/>
  </w:num>
  <w:num w:numId="26">
    <w:abstractNumId w:val="25"/>
  </w:num>
  <w:num w:numId="27">
    <w:abstractNumId w:val="1"/>
  </w:num>
  <w:num w:numId="28">
    <w:abstractNumId w:val="18"/>
  </w:num>
  <w:num w:numId="29">
    <w:abstractNumId w:val="2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1B7"/>
    <w:rsid w:val="0000239B"/>
    <w:rsid w:val="00011995"/>
    <w:rsid w:val="00014206"/>
    <w:rsid w:val="000160F0"/>
    <w:rsid w:val="000206E1"/>
    <w:rsid w:val="00025E8E"/>
    <w:rsid w:val="00026056"/>
    <w:rsid w:val="00027ED8"/>
    <w:rsid w:val="0003137D"/>
    <w:rsid w:val="0003605B"/>
    <w:rsid w:val="00036186"/>
    <w:rsid w:val="000400D1"/>
    <w:rsid w:val="00040CDC"/>
    <w:rsid w:val="00041CAD"/>
    <w:rsid w:val="00045C89"/>
    <w:rsid w:val="00047B84"/>
    <w:rsid w:val="00050974"/>
    <w:rsid w:val="0005249F"/>
    <w:rsid w:val="00052E4E"/>
    <w:rsid w:val="00053C34"/>
    <w:rsid w:val="00055061"/>
    <w:rsid w:val="000602AF"/>
    <w:rsid w:val="000617F3"/>
    <w:rsid w:val="00061DAB"/>
    <w:rsid w:val="00063198"/>
    <w:rsid w:val="000728B2"/>
    <w:rsid w:val="0007396B"/>
    <w:rsid w:val="00075E63"/>
    <w:rsid w:val="000815F2"/>
    <w:rsid w:val="00081E07"/>
    <w:rsid w:val="000820E0"/>
    <w:rsid w:val="00082FEC"/>
    <w:rsid w:val="00083E39"/>
    <w:rsid w:val="00084312"/>
    <w:rsid w:val="00090D30"/>
    <w:rsid w:val="00092DEE"/>
    <w:rsid w:val="00094D53"/>
    <w:rsid w:val="000A20DC"/>
    <w:rsid w:val="000A7150"/>
    <w:rsid w:val="000A7425"/>
    <w:rsid w:val="000A7B09"/>
    <w:rsid w:val="000A7C34"/>
    <w:rsid w:val="000B4235"/>
    <w:rsid w:val="000C0469"/>
    <w:rsid w:val="000C06A0"/>
    <w:rsid w:val="000C2112"/>
    <w:rsid w:val="000C659F"/>
    <w:rsid w:val="000D0079"/>
    <w:rsid w:val="000D086E"/>
    <w:rsid w:val="000D456C"/>
    <w:rsid w:val="000D69E1"/>
    <w:rsid w:val="000E25AB"/>
    <w:rsid w:val="000E2606"/>
    <w:rsid w:val="000E3F14"/>
    <w:rsid w:val="000E517D"/>
    <w:rsid w:val="000F0E87"/>
    <w:rsid w:val="000F34F7"/>
    <w:rsid w:val="000F4342"/>
    <w:rsid w:val="000F46E1"/>
    <w:rsid w:val="000F5798"/>
    <w:rsid w:val="000F7540"/>
    <w:rsid w:val="000F7615"/>
    <w:rsid w:val="000F7ECE"/>
    <w:rsid w:val="0010119A"/>
    <w:rsid w:val="0010673A"/>
    <w:rsid w:val="001074AB"/>
    <w:rsid w:val="00107D6B"/>
    <w:rsid w:val="00113E53"/>
    <w:rsid w:val="00114DED"/>
    <w:rsid w:val="00115714"/>
    <w:rsid w:val="00115B2F"/>
    <w:rsid w:val="00115FC6"/>
    <w:rsid w:val="00123C05"/>
    <w:rsid w:val="00123F02"/>
    <w:rsid w:val="00132F9C"/>
    <w:rsid w:val="00134760"/>
    <w:rsid w:val="00136AA2"/>
    <w:rsid w:val="00136E8A"/>
    <w:rsid w:val="0013744D"/>
    <w:rsid w:val="00137C3F"/>
    <w:rsid w:val="001440EB"/>
    <w:rsid w:val="00144129"/>
    <w:rsid w:val="001445DD"/>
    <w:rsid w:val="00145DA4"/>
    <w:rsid w:val="0014643D"/>
    <w:rsid w:val="00155049"/>
    <w:rsid w:val="0015712E"/>
    <w:rsid w:val="00157E29"/>
    <w:rsid w:val="00160468"/>
    <w:rsid w:val="00165498"/>
    <w:rsid w:val="0016588A"/>
    <w:rsid w:val="00171D3C"/>
    <w:rsid w:val="00172B14"/>
    <w:rsid w:val="0017723A"/>
    <w:rsid w:val="00180406"/>
    <w:rsid w:val="00181EA4"/>
    <w:rsid w:val="00182E24"/>
    <w:rsid w:val="00186369"/>
    <w:rsid w:val="00186B35"/>
    <w:rsid w:val="00186E20"/>
    <w:rsid w:val="001876DC"/>
    <w:rsid w:val="00194C3B"/>
    <w:rsid w:val="001A08FE"/>
    <w:rsid w:val="001A27EE"/>
    <w:rsid w:val="001A4ECB"/>
    <w:rsid w:val="001A53B4"/>
    <w:rsid w:val="001B3D5E"/>
    <w:rsid w:val="001B5B31"/>
    <w:rsid w:val="001C03A4"/>
    <w:rsid w:val="001C33EE"/>
    <w:rsid w:val="001C4784"/>
    <w:rsid w:val="001C4B61"/>
    <w:rsid w:val="001C6FFC"/>
    <w:rsid w:val="001D240D"/>
    <w:rsid w:val="001D3FB3"/>
    <w:rsid w:val="001D47DA"/>
    <w:rsid w:val="001E1680"/>
    <w:rsid w:val="001E1FE4"/>
    <w:rsid w:val="001E630D"/>
    <w:rsid w:val="001E74F3"/>
    <w:rsid w:val="001F1163"/>
    <w:rsid w:val="001F1217"/>
    <w:rsid w:val="001F1384"/>
    <w:rsid w:val="001F4561"/>
    <w:rsid w:val="00200A2D"/>
    <w:rsid w:val="00201712"/>
    <w:rsid w:val="00203666"/>
    <w:rsid w:val="002041AB"/>
    <w:rsid w:val="0020455F"/>
    <w:rsid w:val="00211C4B"/>
    <w:rsid w:val="0021301D"/>
    <w:rsid w:val="002178B0"/>
    <w:rsid w:val="002210AC"/>
    <w:rsid w:val="00224CA5"/>
    <w:rsid w:val="00224D92"/>
    <w:rsid w:val="002327CF"/>
    <w:rsid w:val="00232A85"/>
    <w:rsid w:val="00234D3F"/>
    <w:rsid w:val="00236B1C"/>
    <w:rsid w:val="00240033"/>
    <w:rsid w:val="002453A1"/>
    <w:rsid w:val="002466CF"/>
    <w:rsid w:val="00247B2D"/>
    <w:rsid w:val="00250E75"/>
    <w:rsid w:val="00257166"/>
    <w:rsid w:val="00257ACD"/>
    <w:rsid w:val="00262CD2"/>
    <w:rsid w:val="002631B8"/>
    <w:rsid w:val="002644A9"/>
    <w:rsid w:val="00266003"/>
    <w:rsid w:val="00270D23"/>
    <w:rsid w:val="00276CB6"/>
    <w:rsid w:val="002826D8"/>
    <w:rsid w:val="00283C1B"/>
    <w:rsid w:val="0028482A"/>
    <w:rsid w:val="00286546"/>
    <w:rsid w:val="00294E1F"/>
    <w:rsid w:val="00296282"/>
    <w:rsid w:val="002968B8"/>
    <w:rsid w:val="002A09B5"/>
    <w:rsid w:val="002A0A27"/>
    <w:rsid w:val="002A452A"/>
    <w:rsid w:val="002A48B8"/>
    <w:rsid w:val="002A6888"/>
    <w:rsid w:val="002B45FD"/>
    <w:rsid w:val="002B6010"/>
    <w:rsid w:val="002C1129"/>
    <w:rsid w:val="002C11DC"/>
    <w:rsid w:val="002C2E58"/>
    <w:rsid w:val="002C4DA7"/>
    <w:rsid w:val="002C6501"/>
    <w:rsid w:val="002D5B4B"/>
    <w:rsid w:val="002D6327"/>
    <w:rsid w:val="002E1096"/>
    <w:rsid w:val="002E1F66"/>
    <w:rsid w:val="002E604C"/>
    <w:rsid w:val="002E6CE4"/>
    <w:rsid w:val="002E6DF6"/>
    <w:rsid w:val="002F386E"/>
    <w:rsid w:val="002F4155"/>
    <w:rsid w:val="002F42B5"/>
    <w:rsid w:val="002F5B71"/>
    <w:rsid w:val="00301FA4"/>
    <w:rsid w:val="00303FBF"/>
    <w:rsid w:val="00303FE6"/>
    <w:rsid w:val="00305B3D"/>
    <w:rsid w:val="00306628"/>
    <w:rsid w:val="003106F1"/>
    <w:rsid w:val="00310F58"/>
    <w:rsid w:val="00315180"/>
    <w:rsid w:val="003162FB"/>
    <w:rsid w:val="00316CB1"/>
    <w:rsid w:val="00320766"/>
    <w:rsid w:val="003208EF"/>
    <w:rsid w:val="00320D76"/>
    <w:rsid w:val="0032321B"/>
    <w:rsid w:val="00323C38"/>
    <w:rsid w:val="00324E52"/>
    <w:rsid w:val="00325273"/>
    <w:rsid w:val="003264D6"/>
    <w:rsid w:val="0033023B"/>
    <w:rsid w:val="00332B03"/>
    <w:rsid w:val="00333EC8"/>
    <w:rsid w:val="003422CB"/>
    <w:rsid w:val="00343EC1"/>
    <w:rsid w:val="00345ED6"/>
    <w:rsid w:val="00354EF9"/>
    <w:rsid w:val="0035533C"/>
    <w:rsid w:val="00355654"/>
    <w:rsid w:val="003630F9"/>
    <w:rsid w:val="0036341E"/>
    <w:rsid w:val="00363EE4"/>
    <w:rsid w:val="003661B7"/>
    <w:rsid w:val="00371ABB"/>
    <w:rsid w:val="003728B6"/>
    <w:rsid w:val="00372FF5"/>
    <w:rsid w:val="0037401F"/>
    <w:rsid w:val="0037667E"/>
    <w:rsid w:val="00377C3D"/>
    <w:rsid w:val="00390544"/>
    <w:rsid w:val="00394530"/>
    <w:rsid w:val="00394A2F"/>
    <w:rsid w:val="00395E11"/>
    <w:rsid w:val="00397C6A"/>
    <w:rsid w:val="00397CA5"/>
    <w:rsid w:val="00397F69"/>
    <w:rsid w:val="003A2B81"/>
    <w:rsid w:val="003B2BB8"/>
    <w:rsid w:val="003B3E5A"/>
    <w:rsid w:val="003B47C5"/>
    <w:rsid w:val="003B4AF5"/>
    <w:rsid w:val="003C0151"/>
    <w:rsid w:val="003C0819"/>
    <w:rsid w:val="003C0BCB"/>
    <w:rsid w:val="003C191D"/>
    <w:rsid w:val="003C28BD"/>
    <w:rsid w:val="003C2E73"/>
    <w:rsid w:val="003C40F1"/>
    <w:rsid w:val="003C6410"/>
    <w:rsid w:val="003D2002"/>
    <w:rsid w:val="003D24DF"/>
    <w:rsid w:val="003D3439"/>
    <w:rsid w:val="003D34FF"/>
    <w:rsid w:val="003E178D"/>
    <w:rsid w:val="003E40E8"/>
    <w:rsid w:val="003F1EF4"/>
    <w:rsid w:val="003F51D7"/>
    <w:rsid w:val="004017CB"/>
    <w:rsid w:val="00410CB5"/>
    <w:rsid w:val="00412451"/>
    <w:rsid w:val="00414D7D"/>
    <w:rsid w:val="00415463"/>
    <w:rsid w:val="00415ADC"/>
    <w:rsid w:val="00425487"/>
    <w:rsid w:val="00426150"/>
    <w:rsid w:val="004262D2"/>
    <w:rsid w:val="0043439B"/>
    <w:rsid w:val="004370AA"/>
    <w:rsid w:val="00437896"/>
    <w:rsid w:val="00437EF0"/>
    <w:rsid w:val="00442982"/>
    <w:rsid w:val="004456BF"/>
    <w:rsid w:val="00446BF1"/>
    <w:rsid w:val="00446CB9"/>
    <w:rsid w:val="00451E8D"/>
    <w:rsid w:val="00453D26"/>
    <w:rsid w:val="00457BB1"/>
    <w:rsid w:val="0046429D"/>
    <w:rsid w:val="0046522B"/>
    <w:rsid w:val="00465251"/>
    <w:rsid w:val="004668A1"/>
    <w:rsid w:val="004675DD"/>
    <w:rsid w:val="004677A6"/>
    <w:rsid w:val="0047417D"/>
    <w:rsid w:val="004749E1"/>
    <w:rsid w:val="00475DBD"/>
    <w:rsid w:val="00477003"/>
    <w:rsid w:val="00480B35"/>
    <w:rsid w:val="004820F0"/>
    <w:rsid w:val="004830E2"/>
    <w:rsid w:val="00483FCA"/>
    <w:rsid w:val="00484F77"/>
    <w:rsid w:val="00487048"/>
    <w:rsid w:val="004909D1"/>
    <w:rsid w:val="004910BB"/>
    <w:rsid w:val="004921B7"/>
    <w:rsid w:val="004A13E9"/>
    <w:rsid w:val="004A2285"/>
    <w:rsid w:val="004A509E"/>
    <w:rsid w:val="004A5A2C"/>
    <w:rsid w:val="004B066A"/>
    <w:rsid w:val="004B0DC8"/>
    <w:rsid w:val="004B2D16"/>
    <w:rsid w:val="004B54CA"/>
    <w:rsid w:val="004B6E13"/>
    <w:rsid w:val="004B725C"/>
    <w:rsid w:val="004C1CFE"/>
    <w:rsid w:val="004C2261"/>
    <w:rsid w:val="004C7BBB"/>
    <w:rsid w:val="004D09AD"/>
    <w:rsid w:val="004D3695"/>
    <w:rsid w:val="004D3E52"/>
    <w:rsid w:val="004D59BC"/>
    <w:rsid w:val="004E4483"/>
    <w:rsid w:val="004E5CBF"/>
    <w:rsid w:val="004F0ED6"/>
    <w:rsid w:val="004F2F12"/>
    <w:rsid w:val="004F3D0B"/>
    <w:rsid w:val="00502B95"/>
    <w:rsid w:val="0050419B"/>
    <w:rsid w:val="00504FAA"/>
    <w:rsid w:val="00505793"/>
    <w:rsid w:val="00506798"/>
    <w:rsid w:val="00510DBF"/>
    <w:rsid w:val="00512462"/>
    <w:rsid w:val="00521211"/>
    <w:rsid w:val="00521539"/>
    <w:rsid w:val="00522B60"/>
    <w:rsid w:val="00522DAF"/>
    <w:rsid w:val="00523EF1"/>
    <w:rsid w:val="005245BF"/>
    <w:rsid w:val="00524DE0"/>
    <w:rsid w:val="005418B1"/>
    <w:rsid w:val="0055150D"/>
    <w:rsid w:val="00555FE9"/>
    <w:rsid w:val="00563CE1"/>
    <w:rsid w:val="00567A64"/>
    <w:rsid w:val="005760F3"/>
    <w:rsid w:val="005761B0"/>
    <w:rsid w:val="00576929"/>
    <w:rsid w:val="00576A20"/>
    <w:rsid w:val="00576D7D"/>
    <w:rsid w:val="00577535"/>
    <w:rsid w:val="005802B7"/>
    <w:rsid w:val="00582DB0"/>
    <w:rsid w:val="00582ED5"/>
    <w:rsid w:val="00585640"/>
    <w:rsid w:val="00585BD0"/>
    <w:rsid w:val="00593D8C"/>
    <w:rsid w:val="00597180"/>
    <w:rsid w:val="0059779F"/>
    <w:rsid w:val="00597C81"/>
    <w:rsid w:val="005A003C"/>
    <w:rsid w:val="005A6C6F"/>
    <w:rsid w:val="005B2002"/>
    <w:rsid w:val="005B311B"/>
    <w:rsid w:val="005B5404"/>
    <w:rsid w:val="005B5553"/>
    <w:rsid w:val="005B5E0F"/>
    <w:rsid w:val="005B678C"/>
    <w:rsid w:val="005C2D95"/>
    <w:rsid w:val="005C3AA9"/>
    <w:rsid w:val="005C3FB6"/>
    <w:rsid w:val="005C413D"/>
    <w:rsid w:val="005C4369"/>
    <w:rsid w:val="005E1ED9"/>
    <w:rsid w:val="005E29F2"/>
    <w:rsid w:val="005E2EBC"/>
    <w:rsid w:val="005E525F"/>
    <w:rsid w:val="005E5E0F"/>
    <w:rsid w:val="005E6E69"/>
    <w:rsid w:val="005E76FE"/>
    <w:rsid w:val="005F2D27"/>
    <w:rsid w:val="005F35D9"/>
    <w:rsid w:val="005F37CF"/>
    <w:rsid w:val="00600516"/>
    <w:rsid w:val="0060660E"/>
    <w:rsid w:val="00613A81"/>
    <w:rsid w:val="006167B7"/>
    <w:rsid w:val="00616D77"/>
    <w:rsid w:val="006202EA"/>
    <w:rsid w:val="00620AD1"/>
    <w:rsid w:val="006216E0"/>
    <w:rsid w:val="0062281B"/>
    <w:rsid w:val="00625D3B"/>
    <w:rsid w:val="00626823"/>
    <w:rsid w:val="00627B6F"/>
    <w:rsid w:val="006408C8"/>
    <w:rsid w:val="00640AEE"/>
    <w:rsid w:val="00640DFC"/>
    <w:rsid w:val="006424CC"/>
    <w:rsid w:val="00643527"/>
    <w:rsid w:val="00643FA3"/>
    <w:rsid w:val="00645B44"/>
    <w:rsid w:val="006464ED"/>
    <w:rsid w:val="006466DB"/>
    <w:rsid w:val="00653C41"/>
    <w:rsid w:val="00656BEA"/>
    <w:rsid w:val="006579E9"/>
    <w:rsid w:val="0066495E"/>
    <w:rsid w:val="006670CE"/>
    <w:rsid w:val="00667203"/>
    <w:rsid w:val="00667A14"/>
    <w:rsid w:val="00670C5C"/>
    <w:rsid w:val="0067529A"/>
    <w:rsid w:val="0067654E"/>
    <w:rsid w:val="0069091D"/>
    <w:rsid w:val="00690C24"/>
    <w:rsid w:val="00691534"/>
    <w:rsid w:val="00692787"/>
    <w:rsid w:val="006A4CE7"/>
    <w:rsid w:val="006A53EB"/>
    <w:rsid w:val="006A5659"/>
    <w:rsid w:val="006B139D"/>
    <w:rsid w:val="006B2DEE"/>
    <w:rsid w:val="006B3C9C"/>
    <w:rsid w:val="006B61D8"/>
    <w:rsid w:val="006B7C1A"/>
    <w:rsid w:val="006C2472"/>
    <w:rsid w:val="006C28B7"/>
    <w:rsid w:val="006C4325"/>
    <w:rsid w:val="006D14AB"/>
    <w:rsid w:val="006D70BD"/>
    <w:rsid w:val="006E1201"/>
    <w:rsid w:val="006E3A48"/>
    <w:rsid w:val="006E3B2B"/>
    <w:rsid w:val="006E4A70"/>
    <w:rsid w:val="006E572D"/>
    <w:rsid w:val="006E7EEB"/>
    <w:rsid w:val="006F06C3"/>
    <w:rsid w:val="006F083C"/>
    <w:rsid w:val="006F1B18"/>
    <w:rsid w:val="006F2F6B"/>
    <w:rsid w:val="006F4D02"/>
    <w:rsid w:val="006F7184"/>
    <w:rsid w:val="006F7F98"/>
    <w:rsid w:val="00701550"/>
    <w:rsid w:val="0070369F"/>
    <w:rsid w:val="007039CA"/>
    <w:rsid w:val="007063E6"/>
    <w:rsid w:val="0071091D"/>
    <w:rsid w:val="00714524"/>
    <w:rsid w:val="007149F4"/>
    <w:rsid w:val="00716C01"/>
    <w:rsid w:val="00720A89"/>
    <w:rsid w:val="00726413"/>
    <w:rsid w:val="00727FF1"/>
    <w:rsid w:val="0073085B"/>
    <w:rsid w:val="00731AA9"/>
    <w:rsid w:val="00733DC3"/>
    <w:rsid w:val="00746271"/>
    <w:rsid w:val="00752673"/>
    <w:rsid w:val="007568CB"/>
    <w:rsid w:val="00761D78"/>
    <w:rsid w:val="007744E9"/>
    <w:rsid w:val="00775A4E"/>
    <w:rsid w:val="00783E4C"/>
    <w:rsid w:val="0078510E"/>
    <w:rsid w:val="00785261"/>
    <w:rsid w:val="00785C2E"/>
    <w:rsid w:val="0079076C"/>
    <w:rsid w:val="00791283"/>
    <w:rsid w:val="0079151D"/>
    <w:rsid w:val="00793978"/>
    <w:rsid w:val="00793AFC"/>
    <w:rsid w:val="00797088"/>
    <w:rsid w:val="007A0D15"/>
    <w:rsid w:val="007A3E1C"/>
    <w:rsid w:val="007A6057"/>
    <w:rsid w:val="007A65D5"/>
    <w:rsid w:val="007A6AC1"/>
    <w:rsid w:val="007A6C47"/>
    <w:rsid w:val="007B0256"/>
    <w:rsid w:val="007C1664"/>
    <w:rsid w:val="007C3F50"/>
    <w:rsid w:val="007C58C1"/>
    <w:rsid w:val="007C6C09"/>
    <w:rsid w:val="007D21E2"/>
    <w:rsid w:val="007E1496"/>
    <w:rsid w:val="007E399D"/>
    <w:rsid w:val="007E523D"/>
    <w:rsid w:val="007F2088"/>
    <w:rsid w:val="007F28DC"/>
    <w:rsid w:val="007F6D00"/>
    <w:rsid w:val="008032A6"/>
    <w:rsid w:val="00803336"/>
    <w:rsid w:val="00804201"/>
    <w:rsid w:val="00810EE8"/>
    <w:rsid w:val="0081165F"/>
    <w:rsid w:val="00812F08"/>
    <w:rsid w:val="00813E78"/>
    <w:rsid w:val="0081416A"/>
    <w:rsid w:val="008152D3"/>
    <w:rsid w:val="00816BBA"/>
    <w:rsid w:val="00817402"/>
    <w:rsid w:val="008176CE"/>
    <w:rsid w:val="00817D9D"/>
    <w:rsid w:val="008218F7"/>
    <w:rsid w:val="00823A37"/>
    <w:rsid w:val="0082479D"/>
    <w:rsid w:val="008309E8"/>
    <w:rsid w:val="00835237"/>
    <w:rsid w:val="00842156"/>
    <w:rsid w:val="00842E80"/>
    <w:rsid w:val="00843B38"/>
    <w:rsid w:val="00851E90"/>
    <w:rsid w:val="008527FB"/>
    <w:rsid w:val="00853AE3"/>
    <w:rsid w:val="00855AD7"/>
    <w:rsid w:val="008562EA"/>
    <w:rsid w:val="008602B0"/>
    <w:rsid w:val="00863721"/>
    <w:rsid w:val="008642A0"/>
    <w:rsid w:val="00864708"/>
    <w:rsid w:val="0086586B"/>
    <w:rsid w:val="008662B7"/>
    <w:rsid w:val="00871765"/>
    <w:rsid w:val="0088069B"/>
    <w:rsid w:val="00887197"/>
    <w:rsid w:val="00891E90"/>
    <w:rsid w:val="008922A8"/>
    <w:rsid w:val="0089467F"/>
    <w:rsid w:val="00894E69"/>
    <w:rsid w:val="008952FE"/>
    <w:rsid w:val="008A2B29"/>
    <w:rsid w:val="008A4726"/>
    <w:rsid w:val="008A705B"/>
    <w:rsid w:val="008A7D69"/>
    <w:rsid w:val="008B066B"/>
    <w:rsid w:val="008B14FE"/>
    <w:rsid w:val="008B31AF"/>
    <w:rsid w:val="008B3E02"/>
    <w:rsid w:val="008B443C"/>
    <w:rsid w:val="008B4DB1"/>
    <w:rsid w:val="008C26AE"/>
    <w:rsid w:val="008C3062"/>
    <w:rsid w:val="008C4BF9"/>
    <w:rsid w:val="008C55D5"/>
    <w:rsid w:val="008C66CB"/>
    <w:rsid w:val="008C6EEF"/>
    <w:rsid w:val="008D15ED"/>
    <w:rsid w:val="008D194E"/>
    <w:rsid w:val="008D270E"/>
    <w:rsid w:val="008D626D"/>
    <w:rsid w:val="008D7519"/>
    <w:rsid w:val="008E5078"/>
    <w:rsid w:val="008F1A76"/>
    <w:rsid w:val="008F2887"/>
    <w:rsid w:val="008F3A72"/>
    <w:rsid w:val="008F429D"/>
    <w:rsid w:val="008F52EE"/>
    <w:rsid w:val="00900C17"/>
    <w:rsid w:val="009028F6"/>
    <w:rsid w:val="009054A7"/>
    <w:rsid w:val="009059F0"/>
    <w:rsid w:val="009060DB"/>
    <w:rsid w:val="009116B5"/>
    <w:rsid w:val="0091288E"/>
    <w:rsid w:val="009129BA"/>
    <w:rsid w:val="00916E78"/>
    <w:rsid w:val="009174C1"/>
    <w:rsid w:val="00920122"/>
    <w:rsid w:val="00921643"/>
    <w:rsid w:val="009225F0"/>
    <w:rsid w:val="009238FB"/>
    <w:rsid w:val="00935CFC"/>
    <w:rsid w:val="009362C7"/>
    <w:rsid w:val="00936383"/>
    <w:rsid w:val="009374F1"/>
    <w:rsid w:val="00937B49"/>
    <w:rsid w:val="00940A91"/>
    <w:rsid w:val="0094373E"/>
    <w:rsid w:val="0094554B"/>
    <w:rsid w:val="00947AAF"/>
    <w:rsid w:val="00951FC5"/>
    <w:rsid w:val="00953A98"/>
    <w:rsid w:val="0095490C"/>
    <w:rsid w:val="00956A6C"/>
    <w:rsid w:val="00962469"/>
    <w:rsid w:val="00962542"/>
    <w:rsid w:val="00964595"/>
    <w:rsid w:val="00964A2E"/>
    <w:rsid w:val="0096540A"/>
    <w:rsid w:val="009659F9"/>
    <w:rsid w:val="009670DA"/>
    <w:rsid w:val="00967A71"/>
    <w:rsid w:val="009700A1"/>
    <w:rsid w:val="009705D9"/>
    <w:rsid w:val="0097089F"/>
    <w:rsid w:val="00970C6F"/>
    <w:rsid w:val="00972992"/>
    <w:rsid w:val="00973F6F"/>
    <w:rsid w:val="00974567"/>
    <w:rsid w:val="00983095"/>
    <w:rsid w:val="00984A4C"/>
    <w:rsid w:val="0098611F"/>
    <w:rsid w:val="00994184"/>
    <w:rsid w:val="00997507"/>
    <w:rsid w:val="009A31F2"/>
    <w:rsid w:val="009A338C"/>
    <w:rsid w:val="009A5755"/>
    <w:rsid w:val="009A7987"/>
    <w:rsid w:val="009B1D0A"/>
    <w:rsid w:val="009B277E"/>
    <w:rsid w:val="009B7F72"/>
    <w:rsid w:val="009C0695"/>
    <w:rsid w:val="009C3059"/>
    <w:rsid w:val="009C5981"/>
    <w:rsid w:val="009D0DF0"/>
    <w:rsid w:val="009D401D"/>
    <w:rsid w:val="009D5633"/>
    <w:rsid w:val="009D6DB4"/>
    <w:rsid w:val="009E09C3"/>
    <w:rsid w:val="009E33A5"/>
    <w:rsid w:val="009E51A0"/>
    <w:rsid w:val="009E5CDF"/>
    <w:rsid w:val="009E64E7"/>
    <w:rsid w:val="009E67D5"/>
    <w:rsid w:val="009F21D2"/>
    <w:rsid w:val="009F27D0"/>
    <w:rsid w:val="00A00BF6"/>
    <w:rsid w:val="00A00C4C"/>
    <w:rsid w:val="00A01E18"/>
    <w:rsid w:val="00A065F3"/>
    <w:rsid w:val="00A06687"/>
    <w:rsid w:val="00A07ED0"/>
    <w:rsid w:val="00A1054E"/>
    <w:rsid w:val="00A12929"/>
    <w:rsid w:val="00A13BCB"/>
    <w:rsid w:val="00A15442"/>
    <w:rsid w:val="00A17863"/>
    <w:rsid w:val="00A17881"/>
    <w:rsid w:val="00A21290"/>
    <w:rsid w:val="00A23062"/>
    <w:rsid w:val="00A235DE"/>
    <w:rsid w:val="00A31E50"/>
    <w:rsid w:val="00A35463"/>
    <w:rsid w:val="00A433AF"/>
    <w:rsid w:val="00A45F95"/>
    <w:rsid w:val="00A47F7F"/>
    <w:rsid w:val="00A5518D"/>
    <w:rsid w:val="00A56D5E"/>
    <w:rsid w:val="00A61CAE"/>
    <w:rsid w:val="00A621B4"/>
    <w:rsid w:val="00A66BBC"/>
    <w:rsid w:val="00A724C1"/>
    <w:rsid w:val="00A759A6"/>
    <w:rsid w:val="00A760AF"/>
    <w:rsid w:val="00A77099"/>
    <w:rsid w:val="00A80B56"/>
    <w:rsid w:val="00A80F14"/>
    <w:rsid w:val="00A81840"/>
    <w:rsid w:val="00A860F2"/>
    <w:rsid w:val="00A869B0"/>
    <w:rsid w:val="00A870BD"/>
    <w:rsid w:val="00A90BFC"/>
    <w:rsid w:val="00A91399"/>
    <w:rsid w:val="00A93A28"/>
    <w:rsid w:val="00A93E6E"/>
    <w:rsid w:val="00A96845"/>
    <w:rsid w:val="00AA0953"/>
    <w:rsid w:val="00AA2DD0"/>
    <w:rsid w:val="00AA64C0"/>
    <w:rsid w:val="00AB16EE"/>
    <w:rsid w:val="00AB268D"/>
    <w:rsid w:val="00AB6717"/>
    <w:rsid w:val="00AB67DD"/>
    <w:rsid w:val="00AC067A"/>
    <w:rsid w:val="00AC2A4C"/>
    <w:rsid w:val="00AC721F"/>
    <w:rsid w:val="00AD3673"/>
    <w:rsid w:val="00AD3D07"/>
    <w:rsid w:val="00AD506E"/>
    <w:rsid w:val="00AD55C1"/>
    <w:rsid w:val="00AD79E2"/>
    <w:rsid w:val="00AE0467"/>
    <w:rsid w:val="00AE1712"/>
    <w:rsid w:val="00AE3E8F"/>
    <w:rsid w:val="00AE5F5A"/>
    <w:rsid w:val="00AE76FA"/>
    <w:rsid w:val="00AE7DB7"/>
    <w:rsid w:val="00AF1A4F"/>
    <w:rsid w:val="00AF4318"/>
    <w:rsid w:val="00AF6850"/>
    <w:rsid w:val="00AF7CCF"/>
    <w:rsid w:val="00B04E82"/>
    <w:rsid w:val="00B068D2"/>
    <w:rsid w:val="00B10F1E"/>
    <w:rsid w:val="00B15E90"/>
    <w:rsid w:val="00B16EAC"/>
    <w:rsid w:val="00B219CB"/>
    <w:rsid w:val="00B2267D"/>
    <w:rsid w:val="00B23DD1"/>
    <w:rsid w:val="00B32B2D"/>
    <w:rsid w:val="00B33BCE"/>
    <w:rsid w:val="00B37BC9"/>
    <w:rsid w:val="00B40171"/>
    <w:rsid w:val="00B41492"/>
    <w:rsid w:val="00B42399"/>
    <w:rsid w:val="00B5004C"/>
    <w:rsid w:val="00B540C3"/>
    <w:rsid w:val="00B56EFC"/>
    <w:rsid w:val="00B572FE"/>
    <w:rsid w:val="00B62A80"/>
    <w:rsid w:val="00B64D91"/>
    <w:rsid w:val="00B64FB9"/>
    <w:rsid w:val="00B66AE5"/>
    <w:rsid w:val="00B706E4"/>
    <w:rsid w:val="00B70B9D"/>
    <w:rsid w:val="00B73A10"/>
    <w:rsid w:val="00B76ACE"/>
    <w:rsid w:val="00B76B3C"/>
    <w:rsid w:val="00B76E2F"/>
    <w:rsid w:val="00B80A04"/>
    <w:rsid w:val="00B81202"/>
    <w:rsid w:val="00B92C61"/>
    <w:rsid w:val="00B940E2"/>
    <w:rsid w:val="00B9514B"/>
    <w:rsid w:val="00B954FD"/>
    <w:rsid w:val="00BA2DB9"/>
    <w:rsid w:val="00BA36D4"/>
    <w:rsid w:val="00BA466A"/>
    <w:rsid w:val="00BA5AC7"/>
    <w:rsid w:val="00BB0405"/>
    <w:rsid w:val="00BB07F0"/>
    <w:rsid w:val="00BB1CCC"/>
    <w:rsid w:val="00BB2BF7"/>
    <w:rsid w:val="00BB312A"/>
    <w:rsid w:val="00BB4CEE"/>
    <w:rsid w:val="00BB6CCD"/>
    <w:rsid w:val="00BB6E5F"/>
    <w:rsid w:val="00BC277F"/>
    <w:rsid w:val="00BC3C19"/>
    <w:rsid w:val="00BC5CA0"/>
    <w:rsid w:val="00BC7AFF"/>
    <w:rsid w:val="00BD24AF"/>
    <w:rsid w:val="00BD62DA"/>
    <w:rsid w:val="00BD6AE6"/>
    <w:rsid w:val="00BE0060"/>
    <w:rsid w:val="00BE0D79"/>
    <w:rsid w:val="00BE1109"/>
    <w:rsid w:val="00BE1A95"/>
    <w:rsid w:val="00BE557B"/>
    <w:rsid w:val="00BE6044"/>
    <w:rsid w:val="00BE7148"/>
    <w:rsid w:val="00BF1B7C"/>
    <w:rsid w:val="00BF2443"/>
    <w:rsid w:val="00BF7549"/>
    <w:rsid w:val="00C031A9"/>
    <w:rsid w:val="00C03D79"/>
    <w:rsid w:val="00C0740B"/>
    <w:rsid w:val="00C07914"/>
    <w:rsid w:val="00C128E0"/>
    <w:rsid w:val="00C1645C"/>
    <w:rsid w:val="00C21C66"/>
    <w:rsid w:val="00C226C4"/>
    <w:rsid w:val="00C227C8"/>
    <w:rsid w:val="00C22B68"/>
    <w:rsid w:val="00C25F83"/>
    <w:rsid w:val="00C314C0"/>
    <w:rsid w:val="00C3253C"/>
    <w:rsid w:val="00C35FC4"/>
    <w:rsid w:val="00C371FF"/>
    <w:rsid w:val="00C40CAB"/>
    <w:rsid w:val="00C41336"/>
    <w:rsid w:val="00C41591"/>
    <w:rsid w:val="00C448D5"/>
    <w:rsid w:val="00C47229"/>
    <w:rsid w:val="00C52296"/>
    <w:rsid w:val="00C53C45"/>
    <w:rsid w:val="00C54CA3"/>
    <w:rsid w:val="00C569FE"/>
    <w:rsid w:val="00C57233"/>
    <w:rsid w:val="00C6127B"/>
    <w:rsid w:val="00C654A2"/>
    <w:rsid w:val="00C65D2F"/>
    <w:rsid w:val="00C664B3"/>
    <w:rsid w:val="00C67A5C"/>
    <w:rsid w:val="00C74D75"/>
    <w:rsid w:val="00C74FCC"/>
    <w:rsid w:val="00C75CBB"/>
    <w:rsid w:val="00C767B8"/>
    <w:rsid w:val="00C8041E"/>
    <w:rsid w:val="00C829AB"/>
    <w:rsid w:val="00C82C21"/>
    <w:rsid w:val="00C854D0"/>
    <w:rsid w:val="00C85658"/>
    <w:rsid w:val="00C95E2F"/>
    <w:rsid w:val="00C963C0"/>
    <w:rsid w:val="00CA0EAE"/>
    <w:rsid w:val="00CA228D"/>
    <w:rsid w:val="00CA3B54"/>
    <w:rsid w:val="00CA64C5"/>
    <w:rsid w:val="00CB0C02"/>
    <w:rsid w:val="00CB12B8"/>
    <w:rsid w:val="00CB1A3D"/>
    <w:rsid w:val="00CB42A6"/>
    <w:rsid w:val="00CB5ACA"/>
    <w:rsid w:val="00CB5E12"/>
    <w:rsid w:val="00CC0D93"/>
    <w:rsid w:val="00CC3406"/>
    <w:rsid w:val="00CD02DE"/>
    <w:rsid w:val="00CD094E"/>
    <w:rsid w:val="00CD356E"/>
    <w:rsid w:val="00CD7D42"/>
    <w:rsid w:val="00CE0666"/>
    <w:rsid w:val="00CE0D54"/>
    <w:rsid w:val="00CE1942"/>
    <w:rsid w:val="00CE1AF2"/>
    <w:rsid w:val="00CE7398"/>
    <w:rsid w:val="00CF030C"/>
    <w:rsid w:val="00CF07B7"/>
    <w:rsid w:val="00CF3928"/>
    <w:rsid w:val="00CF3AB2"/>
    <w:rsid w:val="00CF6ECB"/>
    <w:rsid w:val="00D03BB5"/>
    <w:rsid w:val="00D041E2"/>
    <w:rsid w:val="00D1183A"/>
    <w:rsid w:val="00D11C39"/>
    <w:rsid w:val="00D12443"/>
    <w:rsid w:val="00D12CC4"/>
    <w:rsid w:val="00D1302E"/>
    <w:rsid w:val="00D218AC"/>
    <w:rsid w:val="00D224E7"/>
    <w:rsid w:val="00D2696C"/>
    <w:rsid w:val="00D2761E"/>
    <w:rsid w:val="00D33192"/>
    <w:rsid w:val="00D34D95"/>
    <w:rsid w:val="00D34F07"/>
    <w:rsid w:val="00D3749E"/>
    <w:rsid w:val="00D40D0B"/>
    <w:rsid w:val="00D41673"/>
    <w:rsid w:val="00D458F1"/>
    <w:rsid w:val="00D47863"/>
    <w:rsid w:val="00D53A43"/>
    <w:rsid w:val="00D53E42"/>
    <w:rsid w:val="00D63BB8"/>
    <w:rsid w:val="00D6704D"/>
    <w:rsid w:val="00D7136A"/>
    <w:rsid w:val="00D71819"/>
    <w:rsid w:val="00D71941"/>
    <w:rsid w:val="00D728CC"/>
    <w:rsid w:val="00D73287"/>
    <w:rsid w:val="00D73DE6"/>
    <w:rsid w:val="00D75706"/>
    <w:rsid w:val="00D80A18"/>
    <w:rsid w:val="00D81760"/>
    <w:rsid w:val="00D841B3"/>
    <w:rsid w:val="00D87444"/>
    <w:rsid w:val="00D87B81"/>
    <w:rsid w:val="00D87D76"/>
    <w:rsid w:val="00D9175D"/>
    <w:rsid w:val="00D91F37"/>
    <w:rsid w:val="00D92230"/>
    <w:rsid w:val="00D931DE"/>
    <w:rsid w:val="00D954DF"/>
    <w:rsid w:val="00D971BC"/>
    <w:rsid w:val="00DA092A"/>
    <w:rsid w:val="00DB32A5"/>
    <w:rsid w:val="00DC6B16"/>
    <w:rsid w:val="00DD1D9C"/>
    <w:rsid w:val="00DE0809"/>
    <w:rsid w:val="00DE2776"/>
    <w:rsid w:val="00DE4B53"/>
    <w:rsid w:val="00DE6ABF"/>
    <w:rsid w:val="00DE6DD8"/>
    <w:rsid w:val="00DF05A6"/>
    <w:rsid w:val="00DF1FFE"/>
    <w:rsid w:val="00DF2165"/>
    <w:rsid w:val="00DF39B0"/>
    <w:rsid w:val="00DF58BE"/>
    <w:rsid w:val="00DF69E1"/>
    <w:rsid w:val="00E01D9B"/>
    <w:rsid w:val="00E02F2A"/>
    <w:rsid w:val="00E045CB"/>
    <w:rsid w:val="00E07C9E"/>
    <w:rsid w:val="00E128C9"/>
    <w:rsid w:val="00E15750"/>
    <w:rsid w:val="00E17B54"/>
    <w:rsid w:val="00E23827"/>
    <w:rsid w:val="00E25E77"/>
    <w:rsid w:val="00E26187"/>
    <w:rsid w:val="00E26C3B"/>
    <w:rsid w:val="00E27269"/>
    <w:rsid w:val="00E30F5D"/>
    <w:rsid w:val="00E31DD4"/>
    <w:rsid w:val="00E32384"/>
    <w:rsid w:val="00E335B1"/>
    <w:rsid w:val="00E36158"/>
    <w:rsid w:val="00E410F5"/>
    <w:rsid w:val="00E418A2"/>
    <w:rsid w:val="00E4330D"/>
    <w:rsid w:val="00E43588"/>
    <w:rsid w:val="00E446E6"/>
    <w:rsid w:val="00E473E2"/>
    <w:rsid w:val="00E514BA"/>
    <w:rsid w:val="00E5574A"/>
    <w:rsid w:val="00E55A0A"/>
    <w:rsid w:val="00E56B04"/>
    <w:rsid w:val="00E5791E"/>
    <w:rsid w:val="00E6409D"/>
    <w:rsid w:val="00E666B5"/>
    <w:rsid w:val="00E716BC"/>
    <w:rsid w:val="00E814B6"/>
    <w:rsid w:val="00E8207E"/>
    <w:rsid w:val="00E82BE1"/>
    <w:rsid w:val="00E8649F"/>
    <w:rsid w:val="00E9114F"/>
    <w:rsid w:val="00E959AF"/>
    <w:rsid w:val="00E96B7F"/>
    <w:rsid w:val="00E97D90"/>
    <w:rsid w:val="00EA04DC"/>
    <w:rsid w:val="00EA12F2"/>
    <w:rsid w:val="00EA185D"/>
    <w:rsid w:val="00EA4316"/>
    <w:rsid w:val="00EB0FFD"/>
    <w:rsid w:val="00EC0819"/>
    <w:rsid w:val="00EC0E26"/>
    <w:rsid w:val="00EC2533"/>
    <w:rsid w:val="00EC68CC"/>
    <w:rsid w:val="00EC7B96"/>
    <w:rsid w:val="00ED0E8F"/>
    <w:rsid w:val="00EE0F9E"/>
    <w:rsid w:val="00EE2C79"/>
    <w:rsid w:val="00EF0196"/>
    <w:rsid w:val="00EF1246"/>
    <w:rsid w:val="00EF202A"/>
    <w:rsid w:val="00F00591"/>
    <w:rsid w:val="00F007E5"/>
    <w:rsid w:val="00F0497E"/>
    <w:rsid w:val="00F05BCA"/>
    <w:rsid w:val="00F10378"/>
    <w:rsid w:val="00F105E7"/>
    <w:rsid w:val="00F10BF6"/>
    <w:rsid w:val="00F112A2"/>
    <w:rsid w:val="00F1204B"/>
    <w:rsid w:val="00F16674"/>
    <w:rsid w:val="00F337AC"/>
    <w:rsid w:val="00F33A90"/>
    <w:rsid w:val="00F35059"/>
    <w:rsid w:val="00F35AE1"/>
    <w:rsid w:val="00F36002"/>
    <w:rsid w:val="00F37C9C"/>
    <w:rsid w:val="00F40894"/>
    <w:rsid w:val="00F40D5E"/>
    <w:rsid w:val="00F410C0"/>
    <w:rsid w:val="00F418F4"/>
    <w:rsid w:val="00F42710"/>
    <w:rsid w:val="00F44DF6"/>
    <w:rsid w:val="00F44E81"/>
    <w:rsid w:val="00F44F66"/>
    <w:rsid w:val="00F50A0E"/>
    <w:rsid w:val="00F5116B"/>
    <w:rsid w:val="00F53ABB"/>
    <w:rsid w:val="00F53C98"/>
    <w:rsid w:val="00F5480D"/>
    <w:rsid w:val="00F552C6"/>
    <w:rsid w:val="00F569A7"/>
    <w:rsid w:val="00F613ED"/>
    <w:rsid w:val="00F62B5E"/>
    <w:rsid w:val="00F6326E"/>
    <w:rsid w:val="00F63BD9"/>
    <w:rsid w:val="00F65139"/>
    <w:rsid w:val="00F6776D"/>
    <w:rsid w:val="00F85A2D"/>
    <w:rsid w:val="00F90B3A"/>
    <w:rsid w:val="00F91D91"/>
    <w:rsid w:val="00F91E23"/>
    <w:rsid w:val="00F93CC8"/>
    <w:rsid w:val="00F94A7C"/>
    <w:rsid w:val="00F955A0"/>
    <w:rsid w:val="00F96897"/>
    <w:rsid w:val="00FB0D07"/>
    <w:rsid w:val="00FB182C"/>
    <w:rsid w:val="00FB2D70"/>
    <w:rsid w:val="00FB432D"/>
    <w:rsid w:val="00FB6D6E"/>
    <w:rsid w:val="00FC1D0A"/>
    <w:rsid w:val="00FC5D95"/>
    <w:rsid w:val="00FD060D"/>
    <w:rsid w:val="00FD0CD1"/>
    <w:rsid w:val="00FD1481"/>
    <w:rsid w:val="00FD2359"/>
    <w:rsid w:val="00FD518C"/>
    <w:rsid w:val="00FD5FBB"/>
    <w:rsid w:val="00FD6234"/>
    <w:rsid w:val="00FD65C9"/>
    <w:rsid w:val="00FE196F"/>
    <w:rsid w:val="00FF3B21"/>
    <w:rsid w:val="00FF6C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D801DF"/>
  <w15:docId w15:val="{37547514-A4B1-4CB6-B176-47FA1DF8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928"/>
    <w:rPr>
      <w:rFonts w:ascii="Arial" w:hAnsi="Arial"/>
    </w:rPr>
  </w:style>
  <w:style w:type="paragraph" w:styleId="Heading1">
    <w:name w:val="heading 1"/>
    <w:basedOn w:val="Normal"/>
    <w:next w:val="Normal"/>
    <w:link w:val="Heading1Char"/>
    <w:qFormat/>
    <w:rsid w:val="007E399D"/>
    <w:pPr>
      <w:numPr>
        <w:numId w:val="22"/>
      </w:numPr>
      <w:spacing w:before="240" w:after="240" w:line="240" w:lineRule="auto"/>
      <w:outlineLvl w:val="0"/>
    </w:pPr>
    <w:rPr>
      <w:rFonts w:eastAsiaTheme="majorEastAsia" w:cstheme="majorBidi"/>
      <w:b/>
      <w:bCs/>
      <w:sz w:val="32"/>
      <w:szCs w:val="28"/>
    </w:rPr>
  </w:style>
  <w:style w:type="paragraph" w:styleId="Heading2">
    <w:name w:val="heading 2"/>
    <w:basedOn w:val="Normal"/>
    <w:next w:val="Normal"/>
    <w:link w:val="Heading2Char"/>
    <w:unhideWhenUsed/>
    <w:qFormat/>
    <w:rsid w:val="007E399D"/>
    <w:pPr>
      <w:spacing w:before="480" w:after="240"/>
      <w:outlineLvl w:val="1"/>
    </w:pPr>
    <w:rPr>
      <w:rFonts w:eastAsiaTheme="majorEastAsia" w:cstheme="majorBidi"/>
      <w:b/>
      <w:bCs/>
      <w:sz w:val="26"/>
      <w:szCs w:val="26"/>
    </w:rPr>
  </w:style>
  <w:style w:type="paragraph" w:styleId="Heading3">
    <w:name w:val="heading 3"/>
    <w:basedOn w:val="Normal"/>
    <w:next w:val="Normal"/>
    <w:link w:val="Heading3Char"/>
    <w:unhideWhenUsed/>
    <w:qFormat/>
    <w:rsid w:val="006F1B18"/>
    <w:pPr>
      <w:numPr>
        <w:ilvl w:val="2"/>
        <w:numId w:val="1"/>
      </w:numPr>
      <w:spacing w:before="200" w:after="240" w:line="271" w:lineRule="auto"/>
      <w:outlineLvl w:val="2"/>
    </w:pPr>
    <w:rPr>
      <w:rFonts w:eastAsiaTheme="majorEastAsia" w:cstheme="majorBidi"/>
      <w:b/>
      <w:bCs/>
    </w:rPr>
  </w:style>
  <w:style w:type="paragraph" w:styleId="Heading4">
    <w:name w:val="heading 4"/>
    <w:basedOn w:val="Normal"/>
    <w:next w:val="Normal"/>
    <w:link w:val="Heading4Char"/>
    <w:unhideWhenUsed/>
    <w:qFormat/>
    <w:rsid w:val="007E399D"/>
    <w:pPr>
      <w:spacing w:before="200" w:after="240"/>
      <w:outlineLvl w:val="3"/>
    </w:pPr>
    <w:rPr>
      <w:rFonts w:eastAsiaTheme="majorEastAsia" w:cstheme="majorBidi"/>
      <w:b/>
      <w:bCs/>
      <w:i/>
      <w:iCs/>
    </w:rPr>
  </w:style>
  <w:style w:type="paragraph" w:styleId="Heading5">
    <w:name w:val="heading 5"/>
    <w:basedOn w:val="Normal"/>
    <w:next w:val="Normal"/>
    <w:link w:val="Heading5Char"/>
    <w:unhideWhenUsed/>
    <w:qFormat/>
    <w:rsid w:val="007E399D"/>
    <w:pPr>
      <w:spacing w:before="200" w:after="240"/>
      <w:outlineLvl w:val="4"/>
    </w:pPr>
    <w:rPr>
      <w:rFonts w:eastAsiaTheme="majorEastAsia" w:cstheme="majorBidi"/>
      <w:b/>
      <w:bCs/>
      <w:color w:val="7F7F7F" w:themeColor="text1" w:themeTint="80"/>
    </w:rPr>
  </w:style>
  <w:style w:type="paragraph" w:styleId="Heading6">
    <w:name w:val="heading 6"/>
    <w:basedOn w:val="Normal"/>
    <w:next w:val="Normal"/>
    <w:link w:val="Heading6Char"/>
    <w:unhideWhenUsed/>
    <w:qFormat/>
    <w:rsid w:val="007E399D"/>
    <w:pPr>
      <w:spacing w:before="240" w:after="240" w:line="271" w:lineRule="auto"/>
      <w:outlineLvl w:val="5"/>
    </w:pPr>
    <w:rPr>
      <w:rFonts w:eastAsiaTheme="majorEastAsia" w:cstheme="majorBidi"/>
      <w:b/>
      <w:bCs/>
      <w:i/>
      <w:iCs/>
      <w:color w:val="7F7F7F" w:themeColor="text1" w:themeTint="80"/>
    </w:rPr>
  </w:style>
  <w:style w:type="paragraph" w:styleId="Heading7">
    <w:name w:val="heading 7"/>
    <w:basedOn w:val="Normal"/>
    <w:next w:val="Normal"/>
    <w:link w:val="Heading7Char"/>
    <w:unhideWhenUsed/>
    <w:qFormat/>
    <w:rsid w:val="004B54CA"/>
    <w:pPr>
      <w:spacing w:after="0"/>
      <w:outlineLvl w:val="6"/>
    </w:pPr>
    <w:rPr>
      <w:rFonts w:eastAsiaTheme="majorEastAsia" w:cstheme="majorBidi"/>
      <w:i/>
      <w:iCs/>
    </w:rPr>
  </w:style>
  <w:style w:type="paragraph" w:styleId="Heading8">
    <w:name w:val="heading 8"/>
    <w:basedOn w:val="Normal"/>
    <w:next w:val="Normal"/>
    <w:link w:val="Heading8Char"/>
    <w:unhideWhenUsed/>
    <w:qFormat/>
    <w:rsid w:val="004B54CA"/>
    <w:pPr>
      <w:spacing w:after="0"/>
      <w:outlineLvl w:val="7"/>
    </w:pPr>
    <w:rPr>
      <w:rFonts w:eastAsiaTheme="majorEastAsia" w:cstheme="majorBidi"/>
      <w:sz w:val="20"/>
      <w:szCs w:val="20"/>
    </w:rPr>
  </w:style>
  <w:style w:type="paragraph" w:styleId="Heading9">
    <w:name w:val="heading 9"/>
    <w:basedOn w:val="Normal"/>
    <w:next w:val="Normal"/>
    <w:link w:val="Heading9Char"/>
    <w:unhideWhenUsed/>
    <w:qFormat/>
    <w:rsid w:val="004B54CA"/>
    <w:pPr>
      <w:spacing w:after="0"/>
      <w:outlineLvl w:val="8"/>
    </w:pPr>
    <w:rPr>
      <w:rFonts w:eastAsiaTheme="majorEastAs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E399D"/>
    <w:rPr>
      <w:rFonts w:ascii="Arial" w:eastAsiaTheme="majorEastAsia" w:hAnsi="Arial" w:cstheme="majorBidi"/>
      <w:b/>
      <w:bCs/>
      <w:sz w:val="32"/>
      <w:szCs w:val="28"/>
    </w:rPr>
  </w:style>
  <w:style w:type="character" w:customStyle="1" w:styleId="Heading2Char">
    <w:name w:val="Heading 2 Char"/>
    <w:basedOn w:val="DefaultParagraphFont"/>
    <w:link w:val="Heading2"/>
    <w:rsid w:val="007E399D"/>
    <w:rPr>
      <w:rFonts w:ascii="Arial" w:eastAsiaTheme="majorEastAsia" w:hAnsi="Arial" w:cstheme="majorBidi"/>
      <w:b/>
      <w:bCs/>
      <w:sz w:val="26"/>
      <w:szCs w:val="26"/>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rsid w:val="006F1B18"/>
    <w:rPr>
      <w:rFonts w:ascii="Arial" w:eastAsiaTheme="majorEastAsia" w:hAnsi="Arial" w:cstheme="majorBidi"/>
      <w:b/>
      <w:bCs/>
    </w:rPr>
  </w:style>
  <w:style w:type="character" w:customStyle="1" w:styleId="Heading4Char">
    <w:name w:val="Heading 4 Char"/>
    <w:basedOn w:val="DefaultParagraphFont"/>
    <w:link w:val="Heading4"/>
    <w:rsid w:val="007E399D"/>
    <w:rPr>
      <w:rFonts w:ascii="Arial" w:eastAsiaTheme="majorEastAsia" w:hAnsi="Arial" w:cstheme="majorBidi"/>
      <w:b/>
      <w:bCs/>
      <w:i/>
      <w:iCs/>
    </w:rPr>
  </w:style>
  <w:style w:type="character" w:customStyle="1" w:styleId="Heading5Char">
    <w:name w:val="Heading 5 Char"/>
    <w:basedOn w:val="DefaultParagraphFont"/>
    <w:link w:val="Heading5"/>
    <w:rsid w:val="007E399D"/>
    <w:rPr>
      <w:rFonts w:ascii="Arial" w:eastAsiaTheme="majorEastAsia" w:hAnsi="Arial" w:cstheme="majorBidi"/>
      <w:b/>
      <w:bCs/>
      <w:color w:val="7F7F7F" w:themeColor="text1" w:themeTint="80"/>
    </w:rPr>
  </w:style>
  <w:style w:type="character" w:customStyle="1" w:styleId="Heading6Char">
    <w:name w:val="Heading 6 Char"/>
    <w:basedOn w:val="DefaultParagraphFont"/>
    <w:link w:val="Heading6"/>
    <w:rsid w:val="007E399D"/>
    <w:rPr>
      <w:rFonts w:ascii="Arial" w:eastAsiaTheme="majorEastAsia" w:hAnsi="Arial" w:cstheme="majorBidi"/>
      <w:b/>
      <w:bCs/>
      <w:i/>
      <w:iCs/>
      <w:color w:val="7F7F7F" w:themeColor="text1" w:themeTint="80"/>
    </w:rPr>
  </w:style>
  <w:style w:type="character" w:customStyle="1" w:styleId="Heading7Char">
    <w:name w:val="Heading 7 Char"/>
    <w:basedOn w:val="DefaultParagraphFont"/>
    <w:link w:val="Heading7"/>
    <w:uiPriority w:val="9"/>
    <w:rsid w:val="004B54CA"/>
    <w:rPr>
      <w:rFonts w:ascii="Arial" w:eastAsiaTheme="majorEastAsia" w:hAnsi="Arial" w:cstheme="majorBidi"/>
      <w:i/>
      <w:iCs/>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4B54CA"/>
    <w:rPr>
      <w:rFonts w:ascii="Arial" w:eastAsiaTheme="majorEastAsia" w:hAnsi="Arial" w:cstheme="majorBidi"/>
      <w:i/>
      <w:iCs/>
      <w:spacing w:val="5"/>
      <w:sz w:val="20"/>
      <w:szCs w:val="20"/>
    </w:rPr>
  </w:style>
  <w:style w:type="paragraph" w:styleId="Title">
    <w:name w:val="Title"/>
    <w:basedOn w:val="Normal"/>
    <w:next w:val="Normal"/>
    <w:link w:val="TitleChar"/>
    <w:uiPriority w:val="10"/>
    <w:qFormat/>
    <w:rsid w:val="00AE0467"/>
    <w:pPr>
      <w:spacing w:after="600"/>
      <w:jc w:val="right"/>
    </w:pPr>
    <w:rPr>
      <w:rFonts w:cs="Arial"/>
      <w:b/>
      <w:bCs/>
      <w:sz w:val="36"/>
      <w:szCs w:val="36"/>
    </w:rPr>
  </w:style>
  <w:style w:type="character" w:customStyle="1" w:styleId="TitleChar">
    <w:name w:val="Title Char"/>
    <w:basedOn w:val="DefaultParagraphFont"/>
    <w:link w:val="Title"/>
    <w:uiPriority w:val="10"/>
    <w:rsid w:val="00AE0467"/>
    <w:rPr>
      <w:rFonts w:ascii="Arial" w:hAnsi="Arial" w:cs="Arial"/>
      <w:b/>
      <w:bCs/>
      <w:sz w:val="36"/>
      <w:szCs w:val="36"/>
    </w:rPr>
  </w:style>
  <w:style w:type="paragraph" w:styleId="Subtitle">
    <w:name w:val="Subtitle"/>
    <w:basedOn w:val="Normal"/>
    <w:next w:val="Normal"/>
    <w:link w:val="SubtitleChar"/>
    <w:uiPriority w:val="11"/>
    <w:qFormat/>
    <w:rsid w:val="004B54CA"/>
    <w:pPr>
      <w:spacing w:after="600"/>
    </w:pPr>
    <w:rPr>
      <w:rFonts w:eastAsiaTheme="majorEastAsia" w:cstheme="majorBidi"/>
      <w:i/>
      <w:iCs/>
      <w:spacing w:val="13"/>
      <w:sz w:val="24"/>
      <w:szCs w:val="24"/>
    </w:rPr>
  </w:style>
  <w:style w:type="character" w:customStyle="1" w:styleId="SubtitleChar">
    <w:name w:val="Subtitle Char"/>
    <w:basedOn w:val="DefaultParagraphFont"/>
    <w:link w:val="Subtitle"/>
    <w:uiPriority w:val="11"/>
    <w:rsid w:val="004B54CA"/>
    <w:rPr>
      <w:rFonts w:ascii="Arial" w:eastAsiaTheme="majorEastAsia" w:hAnsi="Arial" w:cstheme="majorBidi"/>
      <w:i/>
      <w:iCs/>
      <w:spacing w:val="13"/>
      <w:sz w:val="24"/>
      <w:szCs w:val="24"/>
    </w:rPr>
  </w:style>
  <w:style w:type="character" w:styleId="SubtleEmphasis">
    <w:name w:val="Subtle Emphasis"/>
    <w:uiPriority w:val="19"/>
    <w:qFormat/>
    <w:rsid w:val="004B54CA"/>
    <w:rPr>
      <w:i/>
      <w:iCs/>
    </w:rPr>
  </w:style>
  <w:style w:type="character" w:styleId="Strong">
    <w:name w:val="Strong"/>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styleId="Quote">
    <w:name w:val="Quote"/>
    <w:basedOn w:val="Normal"/>
    <w:next w:val="Normal"/>
    <w:link w:val="QuoteChar"/>
    <w:uiPriority w:val="29"/>
    <w:qFormat/>
    <w:rsid w:val="004B54CA"/>
    <w:pPr>
      <w:spacing w:before="200" w:after="0"/>
      <w:ind w:left="360" w:right="360"/>
    </w:pPr>
    <w:rPr>
      <w:i/>
      <w:iCs/>
    </w:rPr>
  </w:style>
  <w:style w:type="character" w:customStyle="1" w:styleId="QuoteChar">
    <w:name w:val="Quote Char"/>
    <w:basedOn w:val="DefaultParagraphFont"/>
    <w:link w:val="Quote"/>
    <w:uiPriority w:val="29"/>
    <w:rsid w:val="004B54CA"/>
    <w:rPr>
      <w:rFonts w:ascii="Arial" w:hAnsi="Arial"/>
      <w:i/>
      <w:iCs/>
    </w:rPr>
  </w:style>
  <w:style w:type="paragraph" w:styleId="IntenseQuote">
    <w:name w:val="Intense Quote"/>
    <w:basedOn w:val="Normal"/>
    <w:next w:val="Normal"/>
    <w:link w:val="IntenseQuoteChar"/>
    <w:uiPriority w:val="30"/>
    <w:qFormat/>
    <w:rsid w:val="004B54C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4B54CA"/>
    <w:rPr>
      <w:rFonts w:ascii="Arial" w:hAnsi="Arial"/>
      <w:b/>
      <w:bCs/>
      <w:i/>
      <w:iCs/>
    </w:rPr>
  </w:style>
  <w:style w:type="character" w:styleId="SubtleReference">
    <w:name w:val="Subtle Reference"/>
    <w:uiPriority w:val="31"/>
    <w:qFormat/>
    <w:rsid w:val="004B54CA"/>
    <w:rPr>
      <w:smallCaps/>
    </w:rPr>
  </w:style>
  <w:style w:type="character" w:styleId="IntenseReference">
    <w:name w:val="Intense Reference"/>
    <w:uiPriority w:val="32"/>
    <w:qFormat/>
    <w:rsid w:val="004B54CA"/>
    <w:rPr>
      <w:smallCaps/>
      <w:spacing w:val="5"/>
      <w:u w:val="single"/>
    </w:rPr>
  </w:style>
  <w:style w:type="character" w:styleId="BookTitle">
    <w:name w:val="Book Title"/>
    <w:uiPriority w:val="33"/>
    <w:qFormat/>
    <w:rsid w:val="004B54CA"/>
    <w:rPr>
      <w:i/>
      <w:iCs/>
      <w:smallCaps/>
      <w:spacing w:val="5"/>
    </w:rPr>
  </w:style>
  <w:style w:type="paragraph" w:styleId="Caption">
    <w:name w:val="caption"/>
    <w:basedOn w:val="Normal"/>
    <w:next w:val="Normal"/>
    <w:uiPriority w:val="35"/>
    <w:semiHidden/>
    <w:unhideWhenUsed/>
    <w:rsid w:val="00785261"/>
    <w:rPr>
      <w:b/>
      <w:bCs/>
      <w:caps/>
      <w:sz w:val="16"/>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BalloonText">
    <w:name w:val="Balloon Text"/>
    <w:basedOn w:val="Normal"/>
    <w:link w:val="BalloonTextChar"/>
    <w:uiPriority w:val="99"/>
    <w:semiHidden/>
    <w:unhideWhenUsed/>
    <w:rsid w:val="00FB0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D07"/>
    <w:rPr>
      <w:rFonts w:ascii="Tahoma" w:hAnsi="Tahoma" w:cs="Tahoma"/>
      <w:sz w:val="16"/>
      <w:szCs w:val="16"/>
    </w:rPr>
  </w:style>
  <w:style w:type="paragraph" w:styleId="BodyText">
    <w:name w:val="Body Text"/>
    <w:basedOn w:val="Normal"/>
    <w:link w:val="BodyTextChar"/>
    <w:rsid w:val="00FB0D07"/>
    <w:pPr>
      <w:spacing w:before="120" w:after="0" w:line="240" w:lineRule="auto"/>
    </w:pPr>
    <w:rPr>
      <w:rFonts w:eastAsia="Times New Roman" w:cs="Times New Roman"/>
      <w:sz w:val="24"/>
      <w:szCs w:val="24"/>
      <w:lang w:eastAsia="en-AU"/>
    </w:rPr>
  </w:style>
  <w:style w:type="character" w:customStyle="1" w:styleId="BodyTextChar">
    <w:name w:val="Body Text Char"/>
    <w:basedOn w:val="DefaultParagraphFont"/>
    <w:link w:val="BodyText"/>
    <w:rsid w:val="00FB0D07"/>
    <w:rPr>
      <w:rFonts w:ascii="Arial" w:eastAsia="Times New Roman" w:hAnsi="Arial" w:cs="Times New Roman"/>
      <w:sz w:val="24"/>
      <w:szCs w:val="24"/>
      <w:lang w:eastAsia="en-AU"/>
    </w:rPr>
  </w:style>
  <w:style w:type="paragraph" w:styleId="Header">
    <w:name w:val="header"/>
    <w:basedOn w:val="Normal"/>
    <w:link w:val="HeaderChar"/>
    <w:unhideWhenUsed/>
    <w:rsid w:val="008B4DB1"/>
    <w:pPr>
      <w:tabs>
        <w:tab w:val="center" w:pos="4513"/>
        <w:tab w:val="right" w:pos="9026"/>
      </w:tabs>
      <w:spacing w:after="0" w:line="240" w:lineRule="auto"/>
    </w:pPr>
  </w:style>
  <w:style w:type="character" w:customStyle="1" w:styleId="HeaderChar">
    <w:name w:val="Header Char"/>
    <w:basedOn w:val="DefaultParagraphFont"/>
    <w:link w:val="Header"/>
    <w:rsid w:val="008B4DB1"/>
    <w:rPr>
      <w:rFonts w:ascii="Arial" w:hAnsi="Arial"/>
    </w:rPr>
  </w:style>
  <w:style w:type="paragraph" w:styleId="Footer">
    <w:name w:val="footer"/>
    <w:basedOn w:val="Normal"/>
    <w:link w:val="FooterChar"/>
    <w:uiPriority w:val="99"/>
    <w:unhideWhenUsed/>
    <w:rsid w:val="008B4DB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B4DB1"/>
    <w:rPr>
      <w:rFonts w:ascii="Arial" w:hAnsi="Arial"/>
    </w:rPr>
  </w:style>
  <w:style w:type="paragraph" w:styleId="TOC1">
    <w:name w:val="toc 1"/>
    <w:basedOn w:val="Normal"/>
    <w:next w:val="Normal"/>
    <w:autoRedefine/>
    <w:uiPriority w:val="39"/>
    <w:unhideWhenUsed/>
    <w:qFormat/>
    <w:rsid w:val="002E1F66"/>
    <w:pPr>
      <w:spacing w:after="100"/>
    </w:pPr>
  </w:style>
  <w:style w:type="character" w:styleId="Hyperlink">
    <w:name w:val="Hyperlink"/>
    <w:basedOn w:val="DefaultParagraphFont"/>
    <w:uiPriority w:val="99"/>
    <w:unhideWhenUsed/>
    <w:rsid w:val="002E1F66"/>
    <w:rPr>
      <w:color w:val="0000FF" w:themeColor="hyperlink"/>
      <w:u w:val="single"/>
    </w:rPr>
  </w:style>
  <w:style w:type="paragraph" w:styleId="TOC3">
    <w:name w:val="toc 3"/>
    <w:basedOn w:val="Normal"/>
    <w:next w:val="Normal"/>
    <w:autoRedefine/>
    <w:uiPriority w:val="39"/>
    <w:unhideWhenUsed/>
    <w:qFormat/>
    <w:rsid w:val="007D21E2"/>
    <w:pPr>
      <w:spacing w:after="100"/>
      <w:ind w:left="440"/>
    </w:pPr>
  </w:style>
  <w:style w:type="paragraph" w:styleId="TOC2">
    <w:name w:val="toc 2"/>
    <w:basedOn w:val="Normal"/>
    <w:next w:val="Normal"/>
    <w:autoRedefine/>
    <w:uiPriority w:val="39"/>
    <w:unhideWhenUsed/>
    <w:qFormat/>
    <w:rsid w:val="007D21E2"/>
    <w:pPr>
      <w:spacing w:after="100"/>
      <w:ind w:left="220"/>
    </w:pPr>
  </w:style>
  <w:style w:type="table" w:styleId="TableGrid">
    <w:name w:val="Table Grid"/>
    <w:basedOn w:val="TableNormal"/>
    <w:uiPriority w:val="59"/>
    <w:rsid w:val="00333EC8"/>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02F2A"/>
    <w:rPr>
      <w:color w:val="800080" w:themeColor="followedHyperlink"/>
      <w:u w:val="single"/>
    </w:rPr>
  </w:style>
  <w:style w:type="character" w:styleId="CommentReference">
    <w:name w:val="annotation reference"/>
    <w:basedOn w:val="DefaultParagraphFont"/>
    <w:uiPriority w:val="99"/>
    <w:semiHidden/>
    <w:unhideWhenUsed/>
    <w:rsid w:val="00E56B04"/>
    <w:rPr>
      <w:sz w:val="16"/>
      <w:szCs w:val="16"/>
    </w:rPr>
  </w:style>
  <w:style w:type="paragraph" w:styleId="CommentText">
    <w:name w:val="annotation text"/>
    <w:basedOn w:val="Normal"/>
    <w:link w:val="CommentTextChar"/>
    <w:uiPriority w:val="99"/>
    <w:semiHidden/>
    <w:unhideWhenUsed/>
    <w:rsid w:val="00E56B04"/>
    <w:pPr>
      <w:spacing w:line="240" w:lineRule="auto"/>
    </w:pPr>
    <w:rPr>
      <w:sz w:val="20"/>
      <w:szCs w:val="20"/>
    </w:rPr>
  </w:style>
  <w:style w:type="character" w:customStyle="1" w:styleId="CommentTextChar">
    <w:name w:val="Comment Text Char"/>
    <w:basedOn w:val="DefaultParagraphFont"/>
    <w:link w:val="CommentText"/>
    <w:uiPriority w:val="99"/>
    <w:semiHidden/>
    <w:rsid w:val="00E56B0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56B04"/>
    <w:rPr>
      <w:b/>
      <w:bCs/>
    </w:rPr>
  </w:style>
  <w:style w:type="character" w:customStyle="1" w:styleId="CommentSubjectChar">
    <w:name w:val="Comment Subject Char"/>
    <w:basedOn w:val="CommentTextChar"/>
    <w:link w:val="CommentSubject"/>
    <w:uiPriority w:val="99"/>
    <w:semiHidden/>
    <w:rsid w:val="00E56B04"/>
    <w:rPr>
      <w:rFonts w:ascii="Arial" w:hAnsi="Arial"/>
      <w:b/>
      <w:bCs/>
      <w:sz w:val="20"/>
      <w:szCs w:val="20"/>
    </w:rPr>
  </w:style>
  <w:style w:type="table" w:styleId="LightShading">
    <w:name w:val="Light Shading"/>
    <w:basedOn w:val="TableNormal"/>
    <w:uiPriority w:val="60"/>
    <w:rsid w:val="00E716BC"/>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716B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3">
    <w:name w:val="Light Shading Accent 3"/>
    <w:basedOn w:val="TableNormal"/>
    <w:uiPriority w:val="60"/>
    <w:rsid w:val="00E716BC"/>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Titleplain">
    <w:name w:val="Title (plain)"/>
    <w:basedOn w:val="Normal"/>
    <w:next w:val="Normal"/>
    <w:link w:val="TitleplainChar"/>
    <w:qFormat/>
    <w:rsid w:val="00563CE1"/>
    <w:rPr>
      <w:b/>
      <w:iCs/>
      <w:spacing w:val="5"/>
      <w:sz w:val="36"/>
    </w:rPr>
  </w:style>
  <w:style w:type="character" w:customStyle="1" w:styleId="TitleplainChar">
    <w:name w:val="Title (plain) Char"/>
    <w:basedOn w:val="DefaultParagraphFont"/>
    <w:link w:val="Titleplain"/>
    <w:rsid w:val="00563CE1"/>
    <w:rPr>
      <w:rFonts w:ascii="Arial" w:hAnsi="Arial"/>
      <w:b/>
      <w:iCs/>
      <w:spacing w:val="5"/>
      <w:sz w:val="36"/>
    </w:rPr>
  </w:style>
  <w:style w:type="character" w:styleId="HTMLCode">
    <w:name w:val="HTML Code"/>
    <w:basedOn w:val="DefaultParagraphFont"/>
    <w:uiPriority w:val="99"/>
    <w:semiHidden/>
    <w:unhideWhenUsed/>
    <w:rsid w:val="00B41492"/>
    <w:rPr>
      <w:rFonts w:ascii="Courier New" w:eastAsia="Times New Roman" w:hAnsi="Courier New" w:cs="Courier New"/>
      <w:sz w:val="20"/>
      <w:szCs w:val="20"/>
    </w:rPr>
  </w:style>
  <w:style w:type="character" w:customStyle="1" w:styleId="block">
    <w:name w:val="block"/>
    <w:basedOn w:val="DefaultParagraphFont"/>
    <w:rsid w:val="00B414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2021">
      <w:bodyDiv w:val="1"/>
      <w:marLeft w:val="0"/>
      <w:marRight w:val="0"/>
      <w:marTop w:val="0"/>
      <w:marBottom w:val="0"/>
      <w:divBdr>
        <w:top w:val="none" w:sz="0" w:space="0" w:color="auto"/>
        <w:left w:val="none" w:sz="0" w:space="0" w:color="auto"/>
        <w:bottom w:val="none" w:sz="0" w:space="0" w:color="auto"/>
        <w:right w:val="none" w:sz="0" w:space="0" w:color="auto"/>
      </w:divBdr>
    </w:div>
    <w:div w:id="719788286">
      <w:bodyDiv w:val="1"/>
      <w:marLeft w:val="0"/>
      <w:marRight w:val="0"/>
      <w:marTop w:val="0"/>
      <w:marBottom w:val="0"/>
      <w:divBdr>
        <w:top w:val="none" w:sz="0" w:space="0" w:color="auto"/>
        <w:left w:val="none" w:sz="0" w:space="0" w:color="auto"/>
        <w:bottom w:val="none" w:sz="0" w:space="0" w:color="auto"/>
        <w:right w:val="none" w:sz="0" w:space="0" w:color="auto"/>
      </w:divBdr>
    </w:div>
    <w:div w:id="726496295">
      <w:bodyDiv w:val="1"/>
      <w:marLeft w:val="0"/>
      <w:marRight w:val="0"/>
      <w:marTop w:val="0"/>
      <w:marBottom w:val="0"/>
      <w:divBdr>
        <w:top w:val="none" w:sz="0" w:space="0" w:color="auto"/>
        <w:left w:val="none" w:sz="0" w:space="0" w:color="auto"/>
        <w:bottom w:val="none" w:sz="0" w:space="0" w:color="auto"/>
        <w:right w:val="none" w:sz="0" w:space="0" w:color="auto"/>
      </w:divBdr>
    </w:div>
    <w:div w:id="897479283">
      <w:bodyDiv w:val="1"/>
      <w:marLeft w:val="0"/>
      <w:marRight w:val="0"/>
      <w:marTop w:val="0"/>
      <w:marBottom w:val="0"/>
      <w:divBdr>
        <w:top w:val="none" w:sz="0" w:space="0" w:color="auto"/>
        <w:left w:val="none" w:sz="0" w:space="0" w:color="auto"/>
        <w:bottom w:val="none" w:sz="0" w:space="0" w:color="auto"/>
        <w:right w:val="none" w:sz="0" w:space="0" w:color="auto"/>
      </w:divBdr>
    </w:div>
    <w:div w:id="926304147">
      <w:bodyDiv w:val="1"/>
      <w:marLeft w:val="0"/>
      <w:marRight w:val="0"/>
      <w:marTop w:val="0"/>
      <w:marBottom w:val="0"/>
      <w:divBdr>
        <w:top w:val="none" w:sz="0" w:space="0" w:color="auto"/>
        <w:left w:val="none" w:sz="0" w:space="0" w:color="auto"/>
        <w:bottom w:val="none" w:sz="0" w:space="0" w:color="auto"/>
        <w:right w:val="none" w:sz="0" w:space="0" w:color="auto"/>
      </w:divBdr>
    </w:div>
    <w:div w:id="950934033">
      <w:bodyDiv w:val="1"/>
      <w:marLeft w:val="0"/>
      <w:marRight w:val="0"/>
      <w:marTop w:val="0"/>
      <w:marBottom w:val="0"/>
      <w:divBdr>
        <w:top w:val="none" w:sz="0" w:space="0" w:color="auto"/>
        <w:left w:val="none" w:sz="0" w:space="0" w:color="auto"/>
        <w:bottom w:val="none" w:sz="0" w:space="0" w:color="auto"/>
        <w:right w:val="none" w:sz="0" w:space="0" w:color="auto"/>
      </w:divBdr>
    </w:div>
    <w:div w:id="210352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file:///C:\Users\DU_SG0043\AppData\Local\Microsoft\Windows\Temporary%20Internet%20Files\Content.IE5\PP9UUHY8\OutletActivityData.x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Users\DU_SG0043\AppData\Local\Microsoft\Windows\Temporary%20Internet%20Files\Content.IE5\PP9UUHY8\OutletActivityData.xml" TargetMode="External"/><Relationship Id="rId23" Type="http://schemas.openxmlformats.org/officeDocument/2006/relationships/fontTable" Target="fontTable.xml"/><Relationship Id="rId10" Type="http://schemas.openxmlformats.org/officeDocument/2006/relationships/hyperlink" Target="mailto:DSSDataExchange.Helpdesk@dss.gov.au" TargetMode="External"/><Relationship Id="rId19" Type="http://schemas.openxmlformats.org/officeDocument/2006/relationships/image" Target="media/image7.jpg"/><Relationship Id="rId4" Type="http://schemas.openxmlformats.org/officeDocument/2006/relationships/settings" Target="settings.xml"/><Relationship Id="rId9" Type="http://schemas.openxmlformats.org/officeDocument/2006/relationships/hyperlink" Target="https://dex.dss.gov.au/policy-guidance/dex_data_exchange_protocols/" TargetMode="External"/><Relationship Id="rId14" Type="http://schemas.openxmlformats.org/officeDocument/2006/relationships/hyperlink" Target="file:///C:\Users\DU_SG0043\AppData\Local\Microsoft\Windows\Temporary%20Internet%20Files\Content.IE5\PP9UUHY8\OutletActivityData.xm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234E7-2256-490D-96B1-5F1309295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38</Pages>
  <Words>9509</Words>
  <Characters>54204</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FaHCSIA</Company>
  <LinksUpToDate>false</LinksUpToDate>
  <CharactersWithSpaces>63586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Dabhoiwala Sarosh</dc:creator>
  <cp:lastModifiedBy>MARANDO, James</cp:lastModifiedBy>
  <cp:revision>78</cp:revision>
  <cp:lastPrinted>2019-03-17T23:59:00Z</cp:lastPrinted>
  <dcterms:created xsi:type="dcterms:W3CDTF">2019-08-25T23:18:00Z</dcterms:created>
  <dcterms:modified xsi:type="dcterms:W3CDTF">2019-09-02T04:35:00Z</dcterms:modified>
</cp:coreProperties>
</file>